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6A70" w:rsidRDefault="00656A70">
      <w:pPr>
        <w:widowControl w:val="0"/>
        <w:shd w:val="clear" w:color="auto" w:fill="FFFFFF"/>
        <w:spacing w:after="0" w:line="240" w:lineRule="auto"/>
        <w:jc w:val="center"/>
        <w:rPr>
          <w:rFonts w:ascii="Times New Roman" w:eastAsia="Calibri" w:hAnsi="Times New Roman" w:cs="Times New Roman"/>
          <w:sz w:val="28"/>
          <w:szCs w:val="28"/>
          <w:lang w:eastAsia="ar-SA"/>
        </w:rPr>
      </w:pPr>
    </w:p>
    <w:p w:rsidR="00656A70" w:rsidRDefault="009D1257">
      <w:pPr>
        <w:widowControl w:val="0"/>
        <w:shd w:val="clear" w:color="auto" w:fill="FFFFFF"/>
        <w:spacing w:after="0" w:line="240" w:lineRule="auto"/>
        <w:jc w:val="center"/>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 xml:space="preserve">МИНИСТЕРСТВО НАУКИ И ВЫСШЕГО ОБРАЗОВАНИЯ </w:t>
      </w:r>
    </w:p>
    <w:p w:rsidR="00656A70" w:rsidRDefault="009D1257">
      <w:pPr>
        <w:widowControl w:val="0"/>
        <w:shd w:val="clear" w:color="auto" w:fill="FFFFFF"/>
        <w:spacing w:after="0" w:line="240" w:lineRule="auto"/>
        <w:jc w:val="center"/>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РОССИЙСКОЙ ФЕДЕРАЦИИ</w:t>
      </w:r>
    </w:p>
    <w:p w:rsidR="00656A70" w:rsidRDefault="00656A70">
      <w:pPr>
        <w:widowControl w:val="0"/>
        <w:shd w:val="clear" w:color="auto" w:fill="FFFFFF"/>
        <w:spacing w:after="0" w:line="240" w:lineRule="auto"/>
        <w:jc w:val="center"/>
        <w:rPr>
          <w:rFonts w:ascii="Times New Roman" w:eastAsia="Calibri" w:hAnsi="Times New Roman" w:cs="Times New Roman"/>
          <w:sz w:val="28"/>
          <w:szCs w:val="28"/>
          <w:lang w:eastAsia="ar-SA"/>
        </w:rPr>
      </w:pPr>
    </w:p>
    <w:p w:rsidR="00656A70" w:rsidRDefault="009D1257">
      <w:pPr>
        <w:widowControl w:val="0"/>
        <w:shd w:val="clear" w:color="auto" w:fill="FFFFFF"/>
        <w:spacing w:after="0" w:line="240" w:lineRule="auto"/>
        <w:jc w:val="center"/>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 xml:space="preserve">ФЕДЕРАЛЬНОЕ ГОСУДАРСТВЕННОЕ БЮДЖЕТНОЕ </w:t>
      </w:r>
    </w:p>
    <w:p w:rsidR="00656A70" w:rsidRDefault="009D1257">
      <w:pPr>
        <w:widowControl w:val="0"/>
        <w:shd w:val="clear" w:color="auto" w:fill="FFFFFF"/>
        <w:spacing w:after="0" w:line="240" w:lineRule="auto"/>
        <w:jc w:val="center"/>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ОБРАЗОВАТЕЛЬНОЕ УЧРЕЖДЕНИЕ ВЫСШЕГО ОБРАЗОВАНИЯ</w:t>
      </w:r>
    </w:p>
    <w:p w:rsidR="00656A70" w:rsidRDefault="009D1257">
      <w:pPr>
        <w:widowControl w:val="0"/>
        <w:shd w:val="clear" w:color="auto" w:fill="FFFFFF"/>
        <w:spacing w:after="0" w:line="240" w:lineRule="auto"/>
        <w:jc w:val="center"/>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«ДОНСКОЙ ГОСУДАРСТВЕННЫЙ ТЕХНИЧЕСКИЙ УНИВЕРСИТЕТ»</w:t>
      </w:r>
    </w:p>
    <w:p w:rsidR="00656A70" w:rsidRDefault="00656A70">
      <w:pPr>
        <w:widowControl w:val="0"/>
        <w:shd w:val="clear" w:color="auto" w:fill="FFFFFF"/>
        <w:spacing w:after="0" w:line="240" w:lineRule="auto"/>
        <w:jc w:val="center"/>
        <w:rPr>
          <w:rFonts w:ascii="Times New Roman" w:eastAsia="Calibri" w:hAnsi="Times New Roman" w:cs="Times New Roman"/>
          <w:sz w:val="24"/>
          <w:szCs w:val="24"/>
          <w:lang w:eastAsia="ar-SA"/>
        </w:rPr>
      </w:pPr>
    </w:p>
    <w:p w:rsidR="00656A70" w:rsidRDefault="00656A70">
      <w:pPr>
        <w:widowControl w:val="0"/>
        <w:shd w:val="clear" w:color="auto" w:fill="FFFFFF"/>
        <w:spacing w:after="0" w:line="240" w:lineRule="auto"/>
        <w:jc w:val="center"/>
        <w:rPr>
          <w:rFonts w:ascii="Times New Roman" w:eastAsia="Calibri" w:hAnsi="Times New Roman" w:cs="Times New Roman"/>
          <w:sz w:val="24"/>
          <w:szCs w:val="24"/>
          <w:lang w:eastAsia="ar-SA"/>
        </w:rPr>
      </w:pPr>
    </w:p>
    <w:p w:rsidR="00656A70" w:rsidRDefault="009D1257">
      <w:pPr>
        <w:widowControl w:val="0"/>
        <w:spacing w:after="0" w:line="240" w:lineRule="auto"/>
        <w:jc w:val="center"/>
        <w:rPr>
          <w:rFonts w:ascii="Times New Roman" w:eastAsia="Calibri" w:hAnsi="Times New Roman" w:cs="Times New Roman"/>
          <w:spacing w:val="-3"/>
          <w:sz w:val="36"/>
          <w:szCs w:val="36"/>
        </w:rPr>
      </w:pPr>
      <w:r>
        <w:rPr>
          <w:rFonts w:ascii="Times New Roman" w:eastAsia="Calibri" w:hAnsi="Times New Roman" w:cs="Times New Roman"/>
          <w:sz w:val="28"/>
          <w:szCs w:val="28"/>
          <w:lang w:eastAsia="ar-SA"/>
        </w:rPr>
        <w:t>Кафедра «Иностранный язык в сфере технических наук и технологий»</w:t>
      </w:r>
    </w:p>
    <w:p w:rsidR="00656A70" w:rsidRDefault="00656A70">
      <w:pPr>
        <w:widowControl w:val="0"/>
        <w:spacing w:after="0" w:line="240" w:lineRule="auto"/>
        <w:jc w:val="center"/>
        <w:rPr>
          <w:rFonts w:ascii="Calibri" w:eastAsia="Calibri" w:hAnsi="Calibri" w:cs="Times New Roman"/>
          <w:spacing w:val="-3"/>
          <w:sz w:val="28"/>
          <w:szCs w:val="28"/>
        </w:rPr>
      </w:pPr>
    </w:p>
    <w:p w:rsidR="00656A70" w:rsidRDefault="00656A70">
      <w:pPr>
        <w:widowControl w:val="0"/>
        <w:spacing w:after="0" w:line="240" w:lineRule="auto"/>
        <w:jc w:val="center"/>
        <w:rPr>
          <w:rFonts w:ascii="Calibri" w:eastAsia="Calibri" w:hAnsi="Calibri" w:cs="Times New Roman"/>
          <w:spacing w:val="-3"/>
          <w:sz w:val="28"/>
          <w:szCs w:val="28"/>
        </w:rPr>
      </w:pPr>
    </w:p>
    <w:p w:rsidR="00656A70" w:rsidRDefault="00656A70">
      <w:pPr>
        <w:spacing w:after="0" w:line="240" w:lineRule="auto"/>
        <w:jc w:val="right"/>
        <w:rPr>
          <w:rFonts w:ascii="Times New Roman" w:eastAsia="Courier New" w:hAnsi="Times New Roman" w:cs="Times New Roman"/>
          <w:color w:val="000000"/>
          <w:spacing w:val="-1"/>
          <w:sz w:val="28"/>
          <w:szCs w:val="28"/>
        </w:rPr>
      </w:pPr>
    </w:p>
    <w:p w:rsidR="00656A70" w:rsidRDefault="00656A70">
      <w:pPr>
        <w:spacing w:after="0" w:line="240" w:lineRule="auto"/>
        <w:jc w:val="right"/>
        <w:rPr>
          <w:rFonts w:ascii="Times New Roman" w:eastAsia="Courier New" w:hAnsi="Times New Roman" w:cs="Times New Roman"/>
          <w:color w:val="000000"/>
          <w:spacing w:val="-1"/>
          <w:sz w:val="28"/>
          <w:szCs w:val="28"/>
        </w:rPr>
      </w:pPr>
    </w:p>
    <w:p w:rsidR="00656A70" w:rsidRDefault="00656A70">
      <w:pPr>
        <w:jc w:val="right"/>
        <w:rPr>
          <w:rFonts w:ascii="Times New Roman" w:eastAsia="Courier New" w:hAnsi="Times New Roman" w:cs="Times New Roman"/>
          <w:color w:val="000000"/>
          <w:spacing w:val="-1"/>
          <w:sz w:val="28"/>
          <w:szCs w:val="28"/>
        </w:rPr>
      </w:pPr>
    </w:p>
    <w:p w:rsidR="00656A70" w:rsidRDefault="00656A70">
      <w:pPr>
        <w:spacing w:after="0" w:line="240" w:lineRule="auto"/>
        <w:rPr>
          <w:rFonts w:ascii="Times New Roman" w:eastAsia="Calibri" w:hAnsi="Times New Roman" w:cs="Times New Roman"/>
          <w:sz w:val="28"/>
          <w:szCs w:val="28"/>
        </w:rPr>
      </w:pPr>
    </w:p>
    <w:p w:rsidR="00656A70" w:rsidRDefault="00656A70">
      <w:pPr>
        <w:spacing w:after="0" w:line="240" w:lineRule="auto"/>
        <w:rPr>
          <w:rFonts w:ascii="Times New Roman" w:eastAsia="Calibri" w:hAnsi="Times New Roman" w:cs="Times New Roman"/>
          <w:sz w:val="28"/>
          <w:szCs w:val="28"/>
        </w:rPr>
      </w:pPr>
    </w:p>
    <w:p w:rsidR="00656A70" w:rsidRDefault="00656A70">
      <w:pPr>
        <w:spacing w:after="0" w:line="240" w:lineRule="auto"/>
        <w:rPr>
          <w:rFonts w:ascii="Times New Roman" w:eastAsia="Calibri" w:hAnsi="Times New Roman" w:cs="Times New Roman"/>
          <w:sz w:val="28"/>
          <w:szCs w:val="28"/>
        </w:rPr>
      </w:pPr>
    </w:p>
    <w:p w:rsidR="00656A70" w:rsidRDefault="00656A70">
      <w:pPr>
        <w:spacing w:after="0" w:line="240" w:lineRule="auto"/>
        <w:rPr>
          <w:rFonts w:ascii="Times New Roman" w:eastAsia="Calibri" w:hAnsi="Times New Roman" w:cs="Times New Roman"/>
          <w:sz w:val="28"/>
          <w:szCs w:val="28"/>
        </w:rPr>
      </w:pPr>
    </w:p>
    <w:p w:rsidR="00656A70" w:rsidRDefault="00656A70">
      <w:pPr>
        <w:spacing w:after="0" w:line="240" w:lineRule="auto"/>
        <w:jc w:val="right"/>
        <w:rPr>
          <w:rFonts w:ascii="Times New Roman" w:eastAsia="Calibri" w:hAnsi="Times New Roman" w:cs="Times New Roman"/>
          <w:sz w:val="28"/>
          <w:szCs w:val="28"/>
        </w:rPr>
      </w:pPr>
    </w:p>
    <w:p w:rsidR="009D1257" w:rsidRPr="009D1257" w:rsidRDefault="009D1257">
      <w:pPr>
        <w:spacing w:after="0" w:line="240" w:lineRule="auto"/>
        <w:jc w:val="center"/>
        <w:rPr>
          <w:rFonts w:ascii="Times New Roman" w:eastAsia="Calibri" w:hAnsi="Times New Roman" w:cs="Times New Roman"/>
          <w:sz w:val="28"/>
          <w:szCs w:val="28"/>
        </w:rPr>
      </w:pPr>
      <w:r w:rsidRPr="009D1257">
        <w:rPr>
          <w:rFonts w:ascii="Times New Roman" w:eastAsia="Calibri" w:hAnsi="Times New Roman" w:cs="Times New Roman"/>
          <w:sz w:val="28"/>
          <w:szCs w:val="28"/>
        </w:rPr>
        <w:t xml:space="preserve">МЕТОДИЧЕСКИЕ УКАЗАНИЯ </w:t>
      </w:r>
    </w:p>
    <w:p w:rsidR="009D1257" w:rsidRDefault="009D1257">
      <w:pPr>
        <w:spacing w:after="0" w:line="240" w:lineRule="auto"/>
        <w:jc w:val="center"/>
        <w:rPr>
          <w:rFonts w:ascii="Times New Roman" w:eastAsia="Calibri" w:hAnsi="Times New Roman" w:cs="Times New Roman"/>
          <w:sz w:val="28"/>
          <w:szCs w:val="28"/>
        </w:rPr>
      </w:pPr>
      <w:r w:rsidRPr="009D1257">
        <w:rPr>
          <w:rFonts w:ascii="Times New Roman" w:eastAsia="Calibri" w:hAnsi="Times New Roman" w:cs="Times New Roman"/>
          <w:sz w:val="28"/>
          <w:szCs w:val="28"/>
        </w:rPr>
        <w:t xml:space="preserve">по выполнению контрольной работы </w:t>
      </w:r>
    </w:p>
    <w:p w:rsidR="00656A70" w:rsidRDefault="009D1257">
      <w:pPr>
        <w:spacing w:after="0" w:line="240" w:lineRule="auto"/>
        <w:jc w:val="center"/>
        <w:rPr>
          <w:rFonts w:ascii="Times New Roman" w:eastAsia="Calibri" w:hAnsi="Times New Roman" w:cs="Times New Roman"/>
          <w:sz w:val="28"/>
          <w:szCs w:val="28"/>
        </w:rPr>
      </w:pPr>
      <w:r w:rsidRPr="009D1257">
        <w:rPr>
          <w:rFonts w:ascii="Times New Roman" w:eastAsia="Calibri" w:hAnsi="Times New Roman" w:cs="Times New Roman"/>
          <w:sz w:val="28"/>
          <w:szCs w:val="28"/>
        </w:rPr>
        <w:t xml:space="preserve">по дисциплине </w:t>
      </w:r>
      <w:r>
        <w:rPr>
          <w:rFonts w:ascii="Times New Roman" w:eastAsia="Calibri" w:hAnsi="Times New Roman" w:cs="Times New Roman"/>
          <w:sz w:val="28"/>
          <w:szCs w:val="28"/>
        </w:rPr>
        <w:t>Английский язык в профессиональной сфере</w:t>
      </w:r>
    </w:p>
    <w:p w:rsidR="00656A70" w:rsidRDefault="00656A70">
      <w:pPr>
        <w:spacing w:after="0" w:line="240" w:lineRule="auto"/>
        <w:jc w:val="center"/>
        <w:rPr>
          <w:rFonts w:ascii="Times New Roman" w:eastAsia="Calibri" w:hAnsi="Times New Roman" w:cs="Times New Roman"/>
          <w:sz w:val="28"/>
          <w:szCs w:val="28"/>
        </w:rPr>
      </w:pPr>
    </w:p>
    <w:p w:rsidR="00656A70" w:rsidRDefault="00656A70">
      <w:pPr>
        <w:spacing w:after="0" w:line="240" w:lineRule="auto"/>
        <w:jc w:val="center"/>
        <w:rPr>
          <w:rFonts w:ascii="Times New Roman" w:eastAsia="Calibri" w:hAnsi="Times New Roman" w:cs="Times New Roman"/>
          <w:sz w:val="28"/>
          <w:szCs w:val="28"/>
        </w:rPr>
      </w:pPr>
    </w:p>
    <w:p w:rsidR="00656A70" w:rsidRDefault="00656A70">
      <w:pPr>
        <w:spacing w:after="0" w:line="240" w:lineRule="auto"/>
        <w:jc w:val="center"/>
        <w:rPr>
          <w:rFonts w:ascii="Times New Roman" w:eastAsia="Calibri" w:hAnsi="Times New Roman" w:cs="Times New Roman"/>
          <w:sz w:val="28"/>
          <w:szCs w:val="28"/>
        </w:rPr>
      </w:pPr>
    </w:p>
    <w:p w:rsidR="00656A70" w:rsidRDefault="00656A70">
      <w:pPr>
        <w:spacing w:after="0" w:line="240" w:lineRule="auto"/>
        <w:jc w:val="center"/>
        <w:rPr>
          <w:rFonts w:ascii="Times New Roman" w:eastAsia="Calibri" w:hAnsi="Times New Roman" w:cs="Times New Roman"/>
          <w:sz w:val="28"/>
          <w:szCs w:val="28"/>
        </w:rPr>
      </w:pPr>
    </w:p>
    <w:p w:rsidR="00656A70" w:rsidRDefault="00656A70">
      <w:pPr>
        <w:spacing w:after="0" w:line="240" w:lineRule="auto"/>
        <w:jc w:val="center"/>
        <w:rPr>
          <w:rFonts w:ascii="Times New Roman" w:eastAsia="Calibri" w:hAnsi="Times New Roman" w:cs="Times New Roman"/>
          <w:sz w:val="28"/>
          <w:szCs w:val="28"/>
        </w:rPr>
      </w:pPr>
    </w:p>
    <w:p w:rsidR="00656A70" w:rsidRDefault="00656A70">
      <w:pPr>
        <w:spacing w:after="0" w:line="240" w:lineRule="auto"/>
        <w:jc w:val="center"/>
        <w:rPr>
          <w:rFonts w:ascii="Times New Roman" w:eastAsia="Calibri" w:hAnsi="Times New Roman" w:cs="Times New Roman"/>
          <w:sz w:val="28"/>
          <w:szCs w:val="28"/>
        </w:rPr>
      </w:pPr>
    </w:p>
    <w:p w:rsidR="00656A70" w:rsidRDefault="00656A70">
      <w:pPr>
        <w:spacing w:after="0" w:line="240" w:lineRule="auto"/>
        <w:jc w:val="center"/>
        <w:rPr>
          <w:rFonts w:ascii="Times New Roman" w:eastAsia="Calibri" w:hAnsi="Times New Roman" w:cs="Times New Roman"/>
          <w:sz w:val="28"/>
          <w:szCs w:val="28"/>
        </w:rPr>
      </w:pPr>
    </w:p>
    <w:p w:rsidR="00656A70" w:rsidRDefault="00656A70">
      <w:pPr>
        <w:spacing w:after="0" w:line="240" w:lineRule="auto"/>
        <w:jc w:val="center"/>
        <w:rPr>
          <w:rFonts w:ascii="Times New Roman" w:eastAsia="Calibri" w:hAnsi="Times New Roman" w:cs="Times New Roman"/>
          <w:sz w:val="28"/>
          <w:szCs w:val="28"/>
        </w:rPr>
      </w:pPr>
    </w:p>
    <w:p w:rsidR="00656A70" w:rsidRDefault="00656A70">
      <w:pPr>
        <w:spacing w:after="0" w:line="240" w:lineRule="auto"/>
        <w:jc w:val="center"/>
        <w:rPr>
          <w:rFonts w:ascii="Times New Roman" w:eastAsia="Calibri" w:hAnsi="Times New Roman" w:cs="Times New Roman"/>
          <w:sz w:val="28"/>
          <w:szCs w:val="28"/>
        </w:rPr>
      </w:pPr>
    </w:p>
    <w:p w:rsidR="00656A70" w:rsidRDefault="00656A70">
      <w:pPr>
        <w:spacing w:after="0" w:line="240" w:lineRule="auto"/>
        <w:jc w:val="center"/>
        <w:rPr>
          <w:rFonts w:ascii="Times New Roman" w:eastAsia="Calibri" w:hAnsi="Times New Roman" w:cs="Times New Roman"/>
          <w:sz w:val="28"/>
          <w:szCs w:val="28"/>
        </w:rPr>
      </w:pPr>
    </w:p>
    <w:p w:rsidR="00656A70" w:rsidRDefault="00656A70">
      <w:pPr>
        <w:spacing w:after="0" w:line="240" w:lineRule="auto"/>
        <w:jc w:val="center"/>
        <w:rPr>
          <w:rFonts w:ascii="Times New Roman" w:eastAsia="Calibri" w:hAnsi="Times New Roman" w:cs="Times New Roman"/>
          <w:sz w:val="28"/>
          <w:szCs w:val="28"/>
        </w:rPr>
      </w:pPr>
    </w:p>
    <w:p w:rsidR="00656A70" w:rsidRDefault="00656A70">
      <w:pPr>
        <w:spacing w:after="0" w:line="240" w:lineRule="auto"/>
        <w:jc w:val="center"/>
        <w:rPr>
          <w:rFonts w:ascii="Times New Roman" w:eastAsia="Calibri" w:hAnsi="Times New Roman" w:cs="Times New Roman"/>
          <w:sz w:val="28"/>
          <w:szCs w:val="28"/>
        </w:rPr>
      </w:pPr>
    </w:p>
    <w:p w:rsidR="00656A70" w:rsidRDefault="00656A70">
      <w:pPr>
        <w:spacing w:after="0" w:line="240" w:lineRule="auto"/>
        <w:jc w:val="center"/>
        <w:rPr>
          <w:rFonts w:ascii="Times New Roman" w:eastAsia="Calibri" w:hAnsi="Times New Roman" w:cs="Times New Roman"/>
          <w:sz w:val="28"/>
          <w:szCs w:val="28"/>
        </w:rPr>
      </w:pPr>
    </w:p>
    <w:p w:rsidR="009D1257" w:rsidRDefault="009D1257">
      <w:pPr>
        <w:spacing w:after="0" w:line="240" w:lineRule="auto"/>
        <w:jc w:val="center"/>
        <w:rPr>
          <w:rFonts w:ascii="Times New Roman" w:eastAsia="Calibri" w:hAnsi="Times New Roman" w:cs="Times New Roman"/>
          <w:sz w:val="28"/>
          <w:szCs w:val="28"/>
        </w:rPr>
      </w:pPr>
    </w:p>
    <w:p w:rsidR="00656A70" w:rsidRDefault="00656A70">
      <w:pPr>
        <w:spacing w:after="0" w:line="240" w:lineRule="auto"/>
        <w:jc w:val="both"/>
        <w:rPr>
          <w:rFonts w:ascii="Times New Roman" w:eastAsia="Calibri" w:hAnsi="Times New Roman" w:cs="Times New Roman"/>
          <w:sz w:val="28"/>
          <w:szCs w:val="28"/>
        </w:rPr>
      </w:pPr>
    </w:p>
    <w:p w:rsidR="00656A70" w:rsidRDefault="00656A70">
      <w:pPr>
        <w:spacing w:after="0" w:line="240" w:lineRule="auto"/>
        <w:jc w:val="both"/>
        <w:rPr>
          <w:rFonts w:ascii="Times New Roman" w:eastAsia="Calibri" w:hAnsi="Times New Roman" w:cs="Times New Roman"/>
          <w:sz w:val="28"/>
          <w:szCs w:val="28"/>
        </w:rPr>
      </w:pPr>
    </w:p>
    <w:p w:rsidR="00656A70" w:rsidRDefault="00656A70">
      <w:pPr>
        <w:spacing w:after="0" w:line="240" w:lineRule="auto"/>
        <w:jc w:val="center"/>
        <w:rPr>
          <w:rFonts w:ascii="Times New Roman" w:eastAsia="Calibri" w:hAnsi="Times New Roman" w:cs="Times New Roman"/>
          <w:sz w:val="28"/>
          <w:szCs w:val="28"/>
        </w:rPr>
      </w:pPr>
    </w:p>
    <w:p w:rsidR="00656A70" w:rsidRDefault="009D125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Ростов-на-Дону</w:t>
      </w:r>
    </w:p>
    <w:p w:rsidR="00656A70" w:rsidRDefault="009D125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ДГТУ</w:t>
      </w:r>
    </w:p>
    <w:p w:rsidR="00656A70" w:rsidRDefault="009D125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2025</w:t>
      </w:r>
    </w:p>
    <w:p w:rsidR="00656A70" w:rsidRDefault="00656A70">
      <w:pPr>
        <w:spacing w:after="0" w:line="240" w:lineRule="auto"/>
        <w:jc w:val="center"/>
        <w:rPr>
          <w:rFonts w:ascii="Times New Roman" w:eastAsia="Calibri" w:hAnsi="Times New Roman" w:cs="Times New Roman"/>
          <w:sz w:val="28"/>
          <w:szCs w:val="28"/>
        </w:rPr>
      </w:pPr>
    </w:p>
    <w:p w:rsidR="00656A70" w:rsidRDefault="009D125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УДК 811.111</w:t>
      </w:r>
    </w:p>
    <w:p w:rsidR="00656A70" w:rsidRDefault="00656A70">
      <w:pPr>
        <w:spacing w:after="0" w:line="240" w:lineRule="auto"/>
        <w:rPr>
          <w:rFonts w:ascii="Times New Roman" w:eastAsia="Calibri" w:hAnsi="Times New Roman" w:cs="Times New Roman"/>
          <w:sz w:val="28"/>
          <w:szCs w:val="28"/>
        </w:rPr>
      </w:pPr>
    </w:p>
    <w:p w:rsidR="00656A70" w:rsidRDefault="009D125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Составитель: И.В. Щербакова </w:t>
      </w:r>
    </w:p>
    <w:p w:rsidR="00656A70" w:rsidRDefault="00656A70">
      <w:pPr>
        <w:spacing w:after="0" w:line="240" w:lineRule="auto"/>
        <w:jc w:val="center"/>
        <w:rPr>
          <w:rFonts w:ascii="Times New Roman" w:eastAsia="Calibri" w:hAnsi="Times New Roman" w:cs="Times New Roman"/>
          <w:sz w:val="28"/>
          <w:szCs w:val="28"/>
        </w:rPr>
      </w:pPr>
    </w:p>
    <w:p w:rsidR="00656A70" w:rsidRDefault="009D1257">
      <w:pPr>
        <w:spacing w:after="0" w:line="240" w:lineRule="auto"/>
        <w:ind w:firstLine="567"/>
        <w:jc w:val="right"/>
        <w:rPr>
          <w:rFonts w:ascii="Times New Roman" w:eastAsia="Calibri" w:hAnsi="Times New Roman" w:cs="Times New Roman"/>
          <w:sz w:val="28"/>
          <w:szCs w:val="28"/>
        </w:rPr>
      </w:pPr>
      <w:r>
        <w:rPr>
          <w:rFonts w:ascii="Times New Roman" w:eastAsia="Calibri" w:hAnsi="Times New Roman" w:cs="Times New Roman"/>
          <w:sz w:val="28"/>
          <w:szCs w:val="28"/>
        </w:rPr>
        <w:t xml:space="preserve">Методические указания </w:t>
      </w:r>
      <w:r w:rsidRPr="009D1257">
        <w:rPr>
          <w:rFonts w:ascii="Times New Roman" w:eastAsia="Calibri" w:hAnsi="Times New Roman" w:cs="Times New Roman"/>
          <w:sz w:val="28"/>
          <w:szCs w:val="28"/>
        </w:rPr>
        <w:t>по выполнению контрольной работы по дисциплине Английский язык в профессиональной сфере</w:t>
      </w:r>
      <w:r>
        <w:rPr>
          <w:rFonts w:ascii="Times New Roman" w:eastAsia="Calibri" w:hAnsi="Times New Roman" w:cs="Times New Roman"/>
          <w:sz w:val="28"/>
          <w:szCs w:val="28"/>
        </w:rPr>
        <w:t xml:space="preserve">: Методические указания / сост. И.В. Щербакова. – Ростов-на-Дону: Донской государственный технический университет, 2025. – </w:t>
      </w:r>
      <w:r w:rsidRPr="00E41945">
        <w:rPr>
          <w:rFonts w:ascii="Times New Roman" w:eastAsia="Calibri" w:hAnsi="Times New Roman" w:cs="Times New Roman"/>
          <w:sz w:val="28"/>
          <w:szCs w:val="28"/>
        </w:rPr>
        <w:t>58</w:t>
      </w:r>
      <w:r>
        <w:rPr>
          <w:rFonts w:ascii="Times New Roman" w:eastAsia="Calibri" w:hAnsi="Times New Roman" w:cs="Times New Roman"/>
          <w:sz w:val="28"/>
          <w:szCs w:val="28"/>
        </w:rPr>
        <w:t xml:space="preserve"> с.</w:t>
      </w:r>
    </w:p>
    <w:p w:rsidR="00656A70" w:rsidRDefault="00656A70">
      <w:pPr>
        <w:spacing w:after="0" w:line="240" w:lineRule="auto"/>
        <w:ind w:firstLine="567"/>
        <w:jc w:val="right"/>
        <w:rPr>
          <w:rFonts w:ascii="Times New Roman" w:eastAsia="Calibri" w:hAnsi="Times New Roman" w:cs="Times New Roman"/>
          <w:sz w:val="28"/>
          <w:szCs w:val="28"/>
        </w:rPr>
      </w:pPr>
    </w:p>
    <w:p w:rsidR="00656A70" w:rsidRDefault="009D1257">
      <w:pPr>
        <w:spacing w:after="0" w:line="240" w:lineRule="auto"/>
        <w:ind w:firstLine="567"/>
        <w:jc w:val="right"/>
        <w:rPr>
          <w:rFonts w:ascii="Times New Roman" w:eastAsia="Calibri" w:hAnsi="Times New Roman" w:cs="Times New Roman"/>
          <w:sz w:val="28"/>
          <w:szCs w:val="28"/>
        </w:rPr>
      </w:pPr>
      <w:r>
        <w:rPr>
          <w:rFonts w:ascii="Times New Roman" w:eastAsia="Calibri" w:hAnsi="Times New Roman" w:cs="Times New Roman"/>
          <w:sz w:val="28"/>
          <w:szCs w:val="28"/>
        </w:rPr>
        <w:t xml:space="preserve">Предназначены для самостоятельной работы обучающихся заочной формы обучения. </w:t>
      </w:r>
    </w:p>
    <w:p w:rsidR="00656A70" w:rsidRDefault="009D1257">
      <w:pPr>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УДК 811.111</w:t>
      </w:r>
    </w:p>
    <w:p w:rsidR="00656A70" w:rsidRDefault="00656A70">
      <w:pPr>
        <w:spacing w:after="0" w:line="240" w:lineRule="auto"/>
        <w:jc w:val="center"/>
        <w:rPr>
          <w:rFonts w:ascii="Times New Roman" w:eastAsia="Calibri" w:hAnsi="Times New Roman" w:cs="Times New Roman"/>
          <w:sz w:val="28"/>
          <w:szCs w:val="28"/>
        </w:rPr>
      </w:pPr>
    </w:p>
    <w:p w:rsidR="00656A70" w:rsidRDefault="00656A70">
      <w:pPr>
        <w:spacing w:after="0" w:line="240" w:lineRule="auto"/>
        <w:jc w:val="center"/>
        <w:rPr>
          <w:rFonts w:ascii="Times New Roman" w:eastAsia="Calibri" w:hAnsi="Times New Roman" w:cs="Times New Roman"/>
          <w:sz w:val="28"/>
          <w:szCs w:val="28"/>
        </w:rPr>
      </w:pPr>
    </w:p>
    <w:p w:rsidR="00656A70" w:rsidRDefault="00656A70">
      <w:pPr>
        <w:spacing w:after="0" w:line="240" w:lineRule="auto"/>
        <w:jc w:val="center"/>
        <w:rPr>
          <w:rFonts w:ascii="Times New Roman" w:eastAsia="Calibri" w:hAnsi="Times New Roman" w:cs="Times New Roman"/>
          <w:sz w:val="28"/>
          <w:szCs w:val="28"/>
        </w:rPr>
      </w:pPr>
    </w:p>
    <w:p w:rsidR="00656A70" w:rsidRDefault="00656A70">
      <w:pPr>
        <w:spacing w:after="0" w:line="240" w:lineRule="auto"/>
        <w:jc w:val="center"/>
        <w:rPr>
          <w:rFonts w:ascii="Times New Roman" w:eastAsia="Calibri" w:hAnsi="Times New Roman" w:cs="Times New Roman"/>
          <w:sz w:val="28"/>
          <w:szCs w:val="28"/>
        </w:rPr>
      </w:pPr>
    </w:p>
    <w:p w:rsidR="00656A70" w:rsidRDefault="00656A70">
      <w:pPr>
        <w:spacing w:after="0" w:line="240" w:lineRule="auto"/>
        <w:jc w:val="center"/>
        <w:rPr>
          <w:rFonts w:ascii="Times New Roman" w:eastAsia="Calibri" w:hAnsi="Times New Roman" w:cs="Times New Roman"/>
          <w:sz w:val="28"/>
          <w:szCs w:val="28"/>
        </w:rPr>
      </w:pPr>
    </w:p>
    <w:p w:rsidR="00656A70" w:rsidRDefault="00656A70">
      <w:pPr>
        <w:spacing w:after="0" w:line="240" w:lineRule="auto"/>
        <w:jc w:val="center"/>
        <w:rPr>
          <w:rFonts w:ascii="Times New Roman" w:eastAsia="Calibri" w:hAnsi="Times New Roman" w:cs="Times New Roman"/>
          <w:sz w:val="28"/>
          <w:szCs w:val="28"/>
        </w:rPr>
      </w:pPr>
    </w:p>
    <w:p w:rsidR="00656A70" w:rsidRDefault="009D125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Печатается по решению редакционно-издательского совета</w:t>
      </w:r>
    </w:p>
    <w:p w:rsidR="00656A70" w:rsidRDefault="009D125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Донского государственного технического университета</w:t>
      </w:r>
    </w:p>
    <w:p w:rsidR="00656A70" w:rsidRDefault="00656A70">
      <w:pPr>
        <w:spacing w:after="0" w:line="240" w:lineRule="auto"/>
        <w:jc w:val="center"/>
        <w:rPr>
          <w:rFonts w:ascii="Times New Roman" w:eastAsia="Calibri" w:hAnsi="Times New Roman" w:cs="Times New Roman"/>
          <w:sz w:val="28"/>
          <w:szCs w:val="28"/>
        </w:rPr>
      </w:pPr>
    </w:p>
    <w:p w:rsidR="00656A70" w:rsidRDefault="009D125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Научный редактор – Сопранцова Юлия Сергеевна</w:t>
      </w:r>
    </w:p>
    <w:p w:rsidR="00656A70" w:rsidRDefault="00656A70">
      <w:pPr>
        <w:spacing w:after="0" w:line="240" w:lineRule="auto"/>
        <w:jc w:val="center"/>
        <w:rPr>
          <w:rFonts w:ascii="Times New Roman" w:eastAsia="Calibri" w:hAnsi="Times New Roman" w:cs="Times New Roman"/>
          <w:sz w:val="28"/>
          <w:szCs w:val="28"/>
        </w:rPr>
      </w:pPr>
    </w:p>
    <w:p w:rsidR="00656A70" w:rsidRDefault="00656A70">
      <w:pPr>
        <w:spacing w:after="0" w:line="240" w:lineRule="auto"/>
        <w:jc w:val="center"/>
        <w:rPr>
          <w:rFonts w:ascii="Times New Roman" w:eastAsia="Calibri" w:hAnsi="Times New Roman" w:cs="Times New Roman"/>
          <w:sz w:val="28"/>
          <w:szCs w:val="28"/>
        </w:rPr>
      </w:pPr>
    </w:p>
    <w:p w:rsidR="00656A70" w:rsidRDefault="00656A70">
      <w:pPr>
        <w:spacing w:after="0" w:line="240" w:lineRule="auto"/>
        <w:jc w:val="center"/>
        <w:rPr>
          <w:rFonts w:ascii="Times New Roman" w:eastAsia="Calibri" w:hAnsi="Times New Roman" w:cs="Times New Roman"/>
          <w:sz w:val="28"/>
          <w:szCs w:val="28"/>
        </w:rPr>
      </w:pPr>
    </w:p>
    <w:p w:rsidR="00656A70" w:rsidRDefault="00656A70">
      <w:pPr>
        <w:spacing w:after="0" w:line="240" w:lineRule="auto"/>
        <w:jc w:val="center"/>
        <w:rPr>
          <w:rFonts w:ascii="Times New Roman" w:eastAsia="Calibri" w:hAnsi="Times New Roman" w:cs="Times New Roman"/>
          <w:sz w:val="28"/>
          <w:szCs w:val="28"/>
        </w:rPr>
      </w:pPr>
    </w:p>
    <w:p w:rsidR="00656A70" w:rsidRDefault="00656A70">
      <w:pPr>
        <w:spacing w:after="0" w:line="240" w:lineRule="auto"/>
        <w:jc w:val="center"/>
        <w:rPr>
          <w:rFonts w:ascii="Times New Roman" w:eastAsia="Calibri" w:hAnsi="Times New Roman" w:cs="Times New Roman"/>
          <w:sz w:val="28"/>
          <w:szCs w:val="28"/>
        </w:rPr>
      </w:pPr>
    </w:p>
    <w:p w:rsidR="00656A70" w:rsidRDefault="009D125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Ответственный за выпуск зав. кафедрой «Иностранный язык в сфере технических наук и технологий» канд. филол. наук, доцент Н.Г. Вартанова</w:t>
      </w:r>
    </w:p>
    <w:p w:rsidR="00656A70" w:rsidRDefault="009D125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_____________________________________________________</w:t>
      </w:r>
    </w:p>
    <w:p w:rsidR="00656A70" w:rsidRDefault="009D125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В печать ___.___.2025 г.</w:t>
      </w:r>
    </w:p>
    <w:p w:rsidR="00656A70" w:rsidRDefault="009D125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Формат 60×84/16. Объем ___ усл. п. л.</w:t>
      </w:r>
    </w:p>
    <w:p w:rsidR="00656A70" w:rsidRDefault="009D125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Тираж ___ экз. Заказ № ___</w:t>
      </w:r>
    </w:p>
    <w:p w:rsidR="00656A70" w:rsidRDefault="009D125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_____________________________________________________</w:t>
      </w:r>
    </w:p>
    <w:p w:rsidR="00656A70" w:rsidRDefault="009D125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Издательский центр ДГТУ</w:t>
      </w:r>
    </w:p>
    <w:p w:rsidR="00656A70" w:rsidRDefault="009D125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Адрес университета и полиграфического предприятия:</w:t>
      </w:r>
    </w:p>
    <w:p w:rsidR="00656A70" w:rsidRDefault="009D125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344000, г. Ростов-на-Дону, пл. Гагарина, 1</w:t>
      </w:r>
    </w:p>
    <w:p w:rsidR="00656A70" w:rsidRDefault="00656A70">
      <w:pPr>
        <w:spacing w:after="0" w:line="240" w:lineRule="auto"/>
        <w:jc w:val="center"/>
        <w:rPr>
          <w:rFonts w:ascii="Times New Roman" w:eastAsia="Calibri" w:hAnsi="Times New Roman" w:cs="Times New Roman"/>
          <w:sz w:val="28"/>
          <w:szCs w:val="28"/>
        </w:rPr>
      </w:pPr>
    </w:p>
    <w:p w:rsidR="00656A70" w:rsidRDefault="009D1257">
      <w:pPr>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 Донской государственный</w:t>
      </w:r>
    </w:p>
    <w:p w:rsidR="00732FE5" w:rsidRDefault="009D1257" w:rsidP="00732FE5">
      <w:pPr>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технический университет, 2025</w:t>
      </w:r>
    </w:p>
    <w:p w:rsidR="00732FE5" w:rsidRDefault="00732FE5" w:rsidP="00732FE5">
      <w:pPr>
        <w:rPr>
          <w:rFonts w:ascii="Times New Roman" w:eastAsia="Calibri" w:hAnsi="Times New Roman" w:cs="Times New Roman"/>
          <w:sz w:val="28"/>
          <w:szCs w:val="28"/>
        </w:rPr>
      </w:pPr>
    </w:p>
    <w:p w:rsidR="00643733" w:rsidRDefault="00643733" w:rsidP="00643733">
      <w:pPr>
        <w:jc w:val="center"/>
        <w:rPr>
          <w:rFonts w:ascii="Times New Roman" w:eastAsia="Calibri" w:hAnsi="Times New Roman" w:cs="Times New Roman"/>
          <w:sz w:val="28"/>
          <w:szCs w:val="28"/>
        </w:rPr>
        <w:sectPr w:rsidR="00643733" w:rsidSect="00732FE5">
          <w:footerReference w:type="default" r:id="rId8"/>
          <w:pgSz w:w="11906" w:h="16838"/>
          <w:pgMar w:top="1134" w:right="1134" w:bottom="1191" w:left="1134" w:header="0" w:footer="1134" w:gutter="0"/>
          <w:pgNumType w:start="0"/>
          <w:cols w:space="720"/>
          <w:formProt w:val="0"/>
          <w:docGrid w:linePitch="360" w:charSpace="4096"/>
        </w:sectPr>
      </w:pPr>
    </w:p>
    <w:p w:rsidR="009C3EB9" w:rsidRDefault="009C3EB9" w:rsidP="009C3EB9">
      <w:pPr>
        <w:spacing w:after="0" w:line="240" w:lineRule="auto"/>
        <w:jc w:val="both"/>
        <w:rPr>
          <w:rFonts w:ascii="Times New Roman" w:eastAsia="Calibri" w:hAnsi="Times New Roman" w:cs="Times New Roman"/>
          <w:b/>
          <w:sz w:val="28"/>
          <w:szCs w:val="28"/>
        </w:rPr>
      </w:pPr>
    </w:p>
    <w:p w:rsidR="009C3EB9" w:rsidRDefault="009C3EB9" w:rsidP="009C3EB9">
      <w:pPr>
        <w:pStyle w:val="1"/>
        <w:ind w:firstLine="709"/>
        <w:jc w:val="both"/>
        <w:rPr>
          <w:rFonts w:ascii="Times New Roman" w:eastAsia="Calibri" w:hAnsi="Times New Roman" w:cs="Times New Roman"/>
          <w:b/>
          <w:color w:val="auto"/>
          <w:sz w:val="28"/>
        </w:rPr>
      </w:pPr>
      <w:r w:rsidRPr="009210B8">
        <w:rPr>
          <w:rFonts w:ascii="Times New Roman" w:eastAsia="Calibri" w:hAnsi="Times New Roman" w:cs="Times New Roman"/>
          <w:b/>
          <w:color w:val="auto"/>
          <w:sz w:val="28"/>
        </w:rPr>
        <w:t>Введение</w:t>
      </w:r>
    </w:p>
    <w:p w:rsidR="009C3EB9" w:rsidRDefault="009C3EB9" w:rsidP="009C3EB9">
      <w:pPr>
        <w:spacing w:after="0" w:line="240" w:lineRule="auto"/>
        <w:ind w:firstLine="709"/>
        <w:jc w:val="both"/>
        <w:rPr>
          <w:rFonts w:ascii="Times New Roman" w:eastAsia="Calibri" w:hAnsi="Times New Roman" w:cs="Times New Roman"/>
          <w:sz w:val="28"/>
          <w:szCs w:val="26"/>
        </w:rPr>
      </w:pPr>
    </w:p>
    <w:p w:rsidR="009C3EB9" w:rsidRPr="009210B8" w:rsidRDefault="009C3EB9" w:rsidP="009C3EB9">
      <w:pPr>
        <w:spacing w:after="0" w:line="240" w:lineRule="auto"/>
        <w:ind w:firstLine="709"/>
        <w:jc w:val="both"/>
        <w:rPr>
          <w:rFonts w:ascii="Times New Roman" w:eastAsia="Calibri" w:hAnsi="Times New Roman" w:cs="Times New Roman"/>
          <w:sz w:val="28"/>
          <w:szCs w:val="26"/>
        </w:rPr>
      </w:pPr>
      <w:r w:rsidRPr="009210B8">
        <w:rPr>
          <w:rFonts w:ascii="Times New Roman" w:eastAsia="Calibri" w:hAnsi="Times New Roman" w:cs="Times New Roman"/>
          <w:sz w:val="28"/>
          <w:szCs w:val="26"/>
        </w:rPr>
        <w:t>Данные методические указания ориентированы на оказание помощи</w:t>
      </w:r>
      <w:r>
        <w:rPr>
          <w:rFonts w:ascii="Times New Roman" w:eastAsia="Calibri" w:hAnsi="Times New Roman" w:cs="Times New Roman"/>
          <w:sz w:val="28"/>
          <w:szCs w:val="26"/>
        </w:rPr>
        <w:t xml:space="preserve"> </w:t>
      </w:r>
      <w:r w:rsidRPr="009210B8">
        <w:rPr>
          <w:rFonts w:ascii="Times New Roman" w:eastAsia="Calibri" w:hAnsi="Times New Roman" w:cs="Times New Roman"/>
          <w:sz w:val="28"/>
          <w:szCs w:val="26"/>
        </w:rPr>
        <w:t xml:space="preserve">студентам кафедры </w:t>
      </w:r>
      <w:r>
        <w:rPr>
          <w:rFonts w:ascii="Times New Roman" w:eastAsia="Calibri" w:hAnsi="Times New Roman" w:cs="Times New Roman"/>
          <w:sz w:val="28"/>
          <w:szCs w:val="26"/>
        </w:rPr>
        <w:t xml:space="preserve">«Иностранный язык в сфере технических наук и технологий ФГОУ ВО «Донской государственных техническийуниверситет» </w:t>
      </w:r>
      <w:r w:rsidRPr="009210B8">
        <w:rPr>
          <w:rFonts w:ascii="Times New Roman" w:eastAsia="Calibri" w:hAnsi="Times New Roman" w:cs="Times New Roman"/>
          <w:sz w:val="28"/>
          <w:szCs w:val="26"/>
        </w:rPr>
        <w:t>всех уровней, форм и направлений п</w:t>
      </w:r>
      <w:r>
        <w:rPr>
          <w:rFonts w:ascii="Times New Roman" w:eastAsia="Calibri" w:hAnsi="Times New Roman" w:cs="Times New Roman"/>
          <w:sz w:val="28"/>
          <w:szCs w:val="26"/>
        </w:rPr>
        <w:t>одготовки в написании и оформле</w:t>
      </w:r>
      <w:r w:rsidRPr="009210B8">
        <w:rPr>
          <w:rFonts w:ascii="Times New Roman" w:eastAsia="Calibri" w:hAnsi="Times New Roman" w:cs="Times New Roman"/>
          <w:sz w:val="28"/>
          <w:szCs w:val="26"/>
        </w:rPr>
        <w:t>нии основных видов письменных научно-исс</w:t>
      </w:r>
      <w:r>
        <w:rPr>
          <w:rFonts w:ascii="Times New Roman" w:eastAsia="Calibri" w:hAnsi="Times New Roman" w:cs="Times New Roman"/>
          <w:sz w:val="28"/>
          <w:szCs w:val="26"/>
        </w:rPr>
        <w:t>ледовательских работ – контроль</w:t>
      </w:r>
      <w:r w:rsidRPr="009210B8">
        <w:rPr>
          <w:rFonts w:ascii="Times New Roman" w:eastAsia="Calibri" w:hAnsi="Times New Roman" w:cs="Times New Roman"/>
          <w:sz w:val="28"/>
          <w:szCs w:val="26"/>
        </w:rPr>
        <w:t>ной работы, курсовой работы.</w:t>
      </w:r>
    </w:p>
    <w:p w:rsidR="009C3EB9" w:rsidRPr="009210B8" w:rsidRDefault="009C3EB9" w:rsidP="009C3EB9">
      <w:pPr>
        <w:spacing w:after="0" w:line="240" w:lineRule="auto"/>
        <w:ind w:firstLine="709"/>
        <w:jc w:val="both"/>
        <w:rPr>
          <w:rFonts w:ascii="Times New Roman" w:eastAsia="Calibri" w:hAnsi="Times New Roman" w:cs="Times New Roman"/>
          <w:sz w:val="28"/>
          <w:szCs w:val="26"/>
        </w:rPr>
      </w:pPr>
      <w:r w:rsidRPr="009210B8">
        <w:rPr>
          <w:rFonts w:ascii="Times New Roman" w:eastAsia="Calibri" w:hAnsi="Times New Roman" w:cs="Times New Roman"/>
          <w:sz w:val="28"/>
          <w:szCs w:val="26"/>
        </w:rPr>
        <w:t xml:space="preserve">В </w:t>
      </w:r>
      <w:r>
        <w:rPr>
          <w:rFonts w:ascii="Times New Roman" w:eastAsia="Calibri" w:hAnsi="Times New Roman" w:cs="Times New Roman"/>
          <w:sz w:val="28"/>
          <w:szCs w:val="26"/>
        </w:rPr>
        <w:t>методических указаниях</w:t>
      </w:r>
      <w:r w:rsidRPr="009210B8">
        <w:rPr>
          <w:rFonts w:ascii="Times New Roman" w:eastAsia="Calibri" w:hAnsi="Times New Roman" w:cs="Times New Roman"/>
          <w:sz w:val="28"/>
          <w:szCs w:val="26"/>
        </w:rPr>
        <w:t xml:space="preserve"> представлены требования и рекомендации по написанию</w:t>
      </w:r>
      <w:r>
        <w:rPr>
          <w:rFonts w:ascii="Times New Roman" w:eastAsia="Calibri" w:hAnsi="Times New Roman" w:cs="Times New Roman"/>
          <w:sz w:val="28"/>
          <w:szCs w:val="26"/>
        </w:rPr>
        <w:t xml:space="preserve"> </w:t>
      </w:r>
      <w:r w:rsidRPr="009210B8">
        <w:rPr>
          <w:rFonts w:ascii="Times New Roman" w:eastAsia="Calibri" w:hAnsi="Times New Roman" w:cs="Times New Roman"/>
          <w:sz w:val="28"/>
          <w:szCs w:val="26"/>
        </w:rPr>
        <w:t>и оформлению контрольн</w:t>
      </w:r>
      <w:r>
        <w:rPr>
          <w:rFonts w:ascii="Times New Roman" w:eastAsia="Calibri" w:hAnsi="Times New Roman" w:cs="Times New Roman"/>
          <w:sz w:val="28"/>
          <w:szCs w:val="26"/>
        </w:rPr>
        <w:t xml:space="preserve">ой </w:t>
      </w:r>
      <w:r w:rsidRPr="009210B8">
        <w:rPr>
          <w:rFonts w:ascii="Times New Roman" w:eastAsia="Calibri" w:hAnsi="Times New Roman" w:cs="Times New Roman"/>
          <w:sz w:val="28"/>
          <w:szCs w:val="26"/>
        </w:rPr>
        <w:t>работ</w:t>
      </w:r>
      <w:r>
        <w:rPr>
          <w:rFonts w:ascii="Times New Roman" w:eastAsia="Calibri" w:hAnsi="Times New Roman" w:cs="Times New Roman"/>
          <w:sz w:val="28"/>
          <w:szCs w:val="26"/>
        </w:rPr>
        <w:t xml:space="preserve">ы </w:t>
      </w:r>
      <w:r w:rsidRPr="009210B8">
        <w:rPr>
          <w:rFonts w:ascii="Times New Roman" w:eastAsia="Calibri" w:hAnsi="Times New Roman" w:cs="Times New Roman"/>
          <w:sz w:val="28"/>
          <w:szCs w:val="26"/>
        </w:rPr>
        <w:t xml:space="preserve">для студентов бакалавриата и магистратуры. В </w:t>
      </w:r>
      <w:r>
        <w:rPr>
          <w:rFonts w:ascii="Times New Roman" w:eastAsia="Calibri" w:hAnsi="Times New Roman" w:cs="Times New Roman"/>
          <w:sz w:val="28"/>
          <w:szCs w:val="26"/>
        </w:rPr>
        <w:t>методических указаниях</w:t>
      </w:r>
      <w:r w:rsidRPr="009210B8">
        <w:rPr>
          <w:rFonts w:ascii="Times New Roman" w:eastAsia="Calibri" w:hAnsi="Times New Roman" w:cs="Times New Roman"/>
          <w:sz w:val="28"/>
          <w:szCs w:val="26"/>
        </w:rPr>
        <w:t xml:space="preserve"> представлены</w:t>
      </w:r>
      <w:r>
        <w:rPr>
          <w:rFonts w:ascii="Times New Roman" w:eastAsia="Calibri" w:hAnsi="Times New Roman" w:cs="Times New Roman"/>
          <w:sz w:val="28"/>
          <w:szCs w:val="26"/>
        </w:rPr>
        <w:t xml:space="preserve"> </w:t>
      </w:r>
      <w:r w:rsidRPr="009210B8">
        <w:rPr>
          <w:rFonts w:ascii="Times New Roman" w:eastAsia="Calibri" w:hAnsi="Times New Roman" w:cs="Times New Roman"/>
          <w:sz w:val="28"/>
          <w:szCs w:val="26"/>
        </w:rPr>
        <w:t>образцы оформления титульных листов, содержания, списка литературы и др.</w:t>
      </w:r>
    </w:p>
    <w:p w:rsidR="009C3EB9" w:rsidRDefault="009C3EB9" w:rsidP="009C3EB9">
      <w:pPr>
        <w:spacing w:after="0" w:line="240" w:lineRule="auto"/>
        <w:ind w:firstLine="709"/>
        <w:jc w:val="both"/>
        <w:rPr>
          <w:rFonts w:ascii="Times New Roman" w:eastAsia="Calibri" w:hAnsi="Times New Roman" w:cs="Times New Roman"/>
          <w:sz w:val="28"/>
          <w:szCs w:val="26"/>
        </w:rPr>
      </w:pPr>
    </w:p>
    <w:p w:rsidR="009C3EB9" w:rsidRDefault="009C3EB9" w:rsidP="009C3EB9">
      <w:pPr>
        <w:spacing w:after="0" w:line="240" w:lineRule="auto"/>
        <w:ind w:firstLine="709"/>
        <w:jc w:val="both"/>
        <w:rPr>
          <w:rFonts w:ascii="Times New Roman" w:eastAsia="Calibri" w:hAnsi="Times New Roman" w:cs="Times New Roman"/>
          <w:sz w:val="28"/>
          <w:szCs w:val="26"/>
        </w:rPr>
      </w:pPr>
    </w:p>
    <w:p w:rsidR="009C3EB9" w:rsidRDefault="009C3EB9" w:rsidP="009C3EB9">
      <w:pPr>
        <w:pStyle w:val="1"/>
        <w:ind w:firstLine="709"/>
        <w:jc w:val="both"/>
        <w:rPr>
          <w:rFonts w:ascii="Times New Roman" w:eastAsia="Calibri" w:hAnsi="Times New Roman" w:cs="Times New Roman"/>
          <w:b/>
          <w:color w:val="auto"/>
          <w:sz w:val="28"/>
        </w:rPr>
      </w:pPr>
      <w:r w:rsidRPr="009210B8">
        <w:rPr>
          <w:rFonts w:ascii="Times New Roman" w:eastAsia="Calibri" w:hAnsi="Times New Roman" w:cs="Times New Roman"/>
          <w:b/>
          <w:color w:val="auto"/>
          <w:sz w:val="28"/>
        </w:rPr>
        <w:t>Цель выполнения контрольной работы</w:t>
      </w:r>
    </w:p>
    <w:p w:rsidR="009C3EB9" w:rsidRPr="009210B8" w:rsidRDefault="009C3EB9" w:rsidP="009C3EB9">
      <w:pPr>
        <w:spacing w:after="0" w:line="240" w:lineRule="auto"/>
        <w:ind w:firstLine="709"/>
        <w:jc w:val="both"/>
        <w:rPr>
          <w:rFonts w:ascii="Times New Roman" w:eastAsia="Calibri" w:hAnsi="Times New Roman" w:cs="Times New Roman"/>
          <w:sz w:val="28"/>
          <w:szCs w:val="26"/>
        </w:rPr>
      </w:pPr>
      <w:r w:rsidRPr="009210B8">
        <w:rPr>
          <w:rFonts w:ascii="Times New Roman" w:eastAsia="Calibri" w:hAnsi="Times New Roman" w:cs="Times New Roman"/>
          <w:sz w:val="28"/>
          <w:szCs w:val="26"/>
        </w:rPr>
        <w:t>Цель методических указаний по контрольной работе — реализация государственных требований к минимуму содержания и уровню подготовки выпускников по специальности при заочной форме обучения по конкретной учебной дисциплине. Также цель — оказание помощи студентам в организации их самостоятельной работы над изучением учебного материала.</w:t>
      </w:r>
    </w:p>
    <w:p w:rsidR="009C3EB9" w:rsidRDefault="009C3EB9" w:rsidP="009C3EB9">
      <w:pPr>
        <w:spacing w:after="0" w:line="240" w:lineRule="auto"/>
        <w:ind w:firstLine="709"/>
        <w:jc w:val="both"/>
        <w:rPr>
          <w:rFonts w:ascii="Times New Roman" w:eastAsia="Calibri" w:hAnsi="Times New Roman" w:cs="Times New Roman"/>
          <w:sz w:val="28"/>
          <w:szCs w:val="26"/>
        </w:rPr>
      </w:pPr>
      <w:r w:rsidRPr="009210B8">
        <w:rPr>
          <w:rFonts w:ascii="Times New Roman" w:eastAsia="Calibri" w:hAnsi="Times New Roman" w:cs="Times New Roman"/>
          <w:sz w:val="28"/>
          <w:szCs w:val="26"/>
        </w:rPr>
        <w:t>Цель контрольной работы — проверка и оценка знаний студентов, получение информации о характере их познавательной деятельности, уровне самостоятельности и активности, об эффективности форм и методов учебной деятельности.</w:t>
      </w:r>
    </w:p>
    <w:p w:rsidR="009C3EB9" w:rsidRDefault="009C3EB9" w:rsidP="009C3EB9">
      <w:pPr>
        <w:spacing w:after="0" w:line="240" w:lineRule="auto"/>
        <w:ind w:firstLine="709"/>
        <w:jc w:val="both"/>
        <w:rPr>
          <w:rFonts w:ascii="Times New Roman" w:eastAsia="Calibri" w:hAnsi="Times New Roman" w:cs="Times New Roman"/>
          <w:sz w:val="28"/>
          <w:szCs w:val="26"/>
        </w:rPr>
      </w:pPr>
    </w:p>
    <w:p w:rsidR="009C3EB9" w:rsidRDefault="009C3EB9" w:rsidP="009C3EB9">
      <w:pPr>
        <w:spacing w:after="0" w:line="240" w:lineRule="auto"/>
        <w:ind w:firstLine="709"/>
        <w:jc w:val="both"/>
        <w:rPr>
          <w:rFonts w:ascii="Times New Roman" w:eastAsia="Calibri" w:hAnsi="Times New Roman" w:cs="Times New Roman"/>
          <w:sz w:val="28"/>
          <w:szCs w:val="28"/>
        </w:rPr>
      </w:pPr>
      <w:bookmarkStart w:id="0" w:name="_GoBack"/>
      <w:bookmarkEnd w:id="0"/>
    </w:p>
    <w:p w:rsidR="009D1257" w:rsidRPr="009D1257" w:rsidRDefault="009D1257" w:rsidP="009D1257">
      <w:pPr>
        <w:pStyle w:val="1"/>
        <w:jc w:val="center"/>
        <w:rPr>
          <w:rFonts w:ascii="Times New Roman" w:hAnsi="Times New Roman" w:cs="Times New Roman"/>
          <w:b/>
          <w:color w:val="auto"/>
          <w:sz w:val="28"/>
        </w:rPr>
      </w:pPr>
      <w:r w:rsidRPr="009D1257">
        <w:rPr>
          <w:rFonts w:ascii="Times New Roman" w:hAnsi="Times New Roman" w:cs="Times New Roman"/>
          <w:b/>
          <w:color w:val="auto"/>
          <w:sz w:val="28"/>
        </w:rPr>
        <w:t>Показатели и критерии оценивания уровня сформированности компетенции и уровня освоения дисциплины в целом</w:t>
      </w:r>
    </w:p>
    <w:p w:rsidR="009D1257" w:rsidRDefault="009D1257" w:rsidP="009D1257">
      <w:pPr>
        <w:spacing w:after="0" w:line="240" w:lineRule="auto"/>
        <w:ind w:firstLine="567"/>
        <w:contextualSpacing/>
        <w:jc w:val="center"/>
        <w:rPr>
          <w:rFonts w:ascii="Times New Roman" w:eastAsiaTheme="minorEastAsia" w:hAnsi="Times New Roman" w:cs="Times New Roman"/>
          <w:b/>
          <w:bCs/>
          <w:sz w:val="28"/>
          <w:szCs w:val="28"/>
        </w:rPr>
      </w:pPr>
    </w:p>
    <w:p w:rsidR="009D1257" w:rsidRDefault="009D1257" w:rsidP="009D1257">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Оценивание результатов обучения по дисциплине осуществляется в соответствии с Положением о текущем контроле и промежуточной аттестации обучающихся.</w:t>
      </w:r>
    </w:p>
    <w:p w:rsidR="009D1257" w:rsidRDefault="009D1257" w:rsidP="009D1257">
      <w:pPr>
        <w:tabs>
          <w:tab w:val="left" w:pos="0"/>
        </w:tabs>
        <w:spacing w:after="0" w:line="240" w:lineRule="auto"/>
        <w:ind w:firstLine="567"/>
        <w:contextualSpacing/>
        <w:jc w:val="both"/>
        <w:rPr>
          <w:rFonts w:ascii="Times New Roman" w:hAnsi="Times New Roman" w:cs="Times New Roman"/>
          <w:i/>
          <w:iCs/>
          <w:sz w:val="28"/>
          <w:szCs w:val="28"/>
          <w:lang w:eastAsia="ko-KR"/>
        </w:rPr>
      </w:pPr>
      <w:r>
        <w:rPr>
          <w:rFonts w:ascii="Times New Roman" w:hAnsi="Times New Roman" w:cs="Times New Roman"/>
          <w:sz w:val="28"/>
          <w:szCs w:val="28"/>
          <w:lang w:eastAsia="ko-KR"/>
        </w:rPr>
        <w:t xml:space="preserve">По дисциплине проводится промежуточная аттестация в форме </w:t>
      </w:r>
      <w:r w:rsidRPr="00410DA5">
        <w:rPr>
          <w:rFonts w:ascii="Times New Roman" w:hAnsi="Times New Roman" w:cs="Times New Roman"/>
          <w:iCs/>
          <w:sz w:val="28"/>
          <w:szCs w:val="28"/>
          <w:lang w:eastAsia="ko-KR"/>
        </w:rPr>
        <w:t>зачета</w:t>
      </w:r>
      <w:r>
        <w:rPr>
          <w:rFonts w:ascii="Times New Roman" w:hAnsi="Times New Roman" w:cs="Times New Roman"/>
          <w:i/>
          <w:iCs/>
          <w:sz w:val="28"/>
          <w:szCs w:val="28"/>
          <w:lang w:eastAsia="ko-KR"/>
        </w:rPr>
        <w:t xml:space="preserve">. </w:t>
      </w:r>
    </w:p>
    <w:p w:rsidR="009D1257" w:rsidRDefault="009D1257" w:rsidP="009D1257">
      <w:pPr>
        <w:tabs>
          <w:tab w:val="left" w:pos="0"/>
        </w:tabs>
        <w:spacing w:after="0" w:line="240" w:lineRule="auto"/>
        <w:ind w:firstLine="567"/>
        <w:contextualSpacing/>
        <w:jc w:val="both"/>
        <w:rPr>
          <w:rFonts w:ascii="Times New Roman" w:hAnsi="Times New Roman" w:cs="Times New Roman"/>
          <w:i/>
          <w:iCs/>
          <w:sz w:val="28"/>
          <w:szCs w:val="28"/>
          <w:lang w:eastAsia="ko-KR"/>
        </w:rPr>
      </w:pPr>
      <w:r>
        <w:rPr>
          <w:rFonts w:ascii="Times New Roman" w:hAnsi="Times New Roman" w:cs="Times New Roman"/>
          <w:sz w:val="28"/>
          <w:szCs w:val="28"/>
        </w:rPr>
        <w:t>Зачет по дисциплине выставляется по итогам проведенного текущего и рубежного контроля и при выполнении всех практических и индивидуальных заданий.</w:t>
      </w:r>
    </w:p>
    <w:p w:rsidR="009D1257" w:rsidRDefault="009D1257" w:rsidP="009D1257">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Текущий контроль предусмотрен следующими видами учебной деятельности:</w:t>
      </w:r>
    </w:p>
    <w:p w:rsidR="009D1257" w:rsidRDefault="009D1257" w:rsidP="009D1257">
      <w:pPr>
        <w:numPr>
          <w:ilvl w:val="0"/>
          <w:numId w:val="20"/>
        </w:num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Ответ по устной теме.</w:t>
      </w:r>
    </w:p>
    <w:p w:rsidR="009D1257" w:rsidRDefault="009D1257" w:rsidP="009D1257">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2. Перевод текста со словарем с иностранного языка на русский. Выполняется письменно. </w:t>
      </w:r>
    </w:p>
    <w:p w:rsidR="009D1257" w:rsidRDefault="009D1257" w:rsidP="009D1257">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3. Тестирование в форме выполнения набора заданий (для заочной формы):</w:t>
      </w:r>
    </w:p>
    <w:p w:rsidR="009D1257" w:rsidRDefault="009D1257" w:rsidP="009D1257">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«отлично» - 91 – 100 %,</w:t>
      </w:r>
    </w:p>
    <w:p w:rsidR="009D1257" w:rsidRDefault="009D1257" w:rsidP="009D1257">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«хорошо» - 76 – 90 %,</w:t>
      </w:r>
    </w:p>
    <w:p w:rsidR="009D1257" w:rsidRDefault="009D1257" w:rsidP="009D1257">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«удовлетворительно» - 61 – 75 %,</w:t>
      </w:r>
    </w:p>
    <w:p w:rsidR="009D1257" w:rsidRDefault="009D1257" w:rsidP="009D1257">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«неудовлетворительно» - менее 61 %.</w:t>
      </w:r>
    </w:p>
    <w:p w:rsidR="009D1257" w:rsidRDefault="009D1257" w:rsidP="009D1257">
      <w:pPr>
        <w:spacing w:after="0" w:line="240" w:lineRule="auto"/>
        <w:ind w:firstLine="567"/>
        <w:jc w:val="both"/>
        <w:rPr>
          <w:rFonts w:ascii="Times New Roman" w:hAnsi="Times New Roman" w:cs="Times New Roman"/>
          <w:bCs/>
          <w:sz w:val="28"/>
          <w:szCs w:val="28"/>
          <w:lang w:eastAsia="ko-KR"/>
        </w:rPr>
      </w:pPr>
    </w:p>
    <w:p w:rsidR="009D1257" w:rsidRDefault="009D1257" w:rsidP="009D1257">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lang w:eastAsia="ko-KR"/>
        </w:rPr>
        <w:t xml:space="preserve">Итоговое количество баллов по результатам промежуточной аттестации с формой контроля </w:t>
      </w:r>
      <w:r>
        <w:rPr>
          <w:rFonts w:ascii="Times New Roman" w:hAnsi="Times New Roman" w:cs="Times New Roman"/>
          <w:b/>
          <w:i/>
          <w:sz w:val="28"/>
          <w:szCs w:val="28"/>
          <w:lang w:eastAsia="ko-KR"/>
        </w:rPr>
        <w:t>зачет:</w:t>
      </w:r>
      <w:r>
        <w:rPr>
          <w:rFonts w:ascii="Times New Roman" w:hAnsi="Times New Roman" w:cs="Times New Roman"/>
          <w:b/>
          <w:sz w:val="28"/>
          <w:szCs w:val="28"/>
          <w:lang w:eastAsia="ko-KR"/>
        </w:rPr>
        <w:t xml:space="preserve"> </w:t>
      </w:r>
      <w:r>
        <w:rPr>
          <w:rFonts w:ascii="Times New Roman" w:hAnsi="Times New Roman" w:cs="Times New Roman"/>
          <w:b/>
          <w:sz w:val="28"/>
          <w:szCs w:val="28"/>
        </w:rPr>
        <w:t>менее 61 балла – не зачтено; более 61 балла – зачтено.</w:t>
      </w:r>
    </w:p>
    <w:p w:rsidR="009D1257" w:rsidRDefault="009D1257" w:rsidP="009D1257">
      <w:pPr>
        <w:spacing w:after="0" w:line="240" w:lineRule="auto"/>
        <w:jc w:val="both"/>
        <w:rPr>
          <w:rFonts w:ascii="Times New Roman" w:hAnsi="Times New Roman" w:cs="Times New Roman"/>
          <w:sz w:val="28"/>
          <w:szCs w:val="28"/>
        </w:rPr>
      </w:pPr>
    </w:p>
    <w:p w:rsidR="009D1257" w:rsidRDefault="009D1257" w:rsidP="009D1257">
      <w:pPr>
        <w:spacing w:after="0" w:line="240" w:lineRule="auto"/>
        <w:jc w:val="center"/>
        <w:rPr>
          <w:rFonts w:ascii="Times New Roman" w:hAnsi="Times New Roman" w:cs="Times New Roman"/>
          <w:sz w:val="28"/>
          <w:szCs w:val="28"/>
        </w:rPr>
      </w:pPr>
      <w:r>
        <w:rPr>
          <w:rFonts w:ascii="Times New Roman" w:hAnsi="Times New Roman" w:cs="Times New Roman"/>
          <w:b/>
          <w:bCs/>
          <w:sz w:val="28"/>
          <w:szCs w:val="28"/>
        </w:rPr>
        <w:t>Контрольная работа</w:t>
      </w:r>
    </w:p>
    <w:p w:rsidR="009D1257" w:rsidRDefault="009D1257" w:rsidP="009D1257">
      <w:pPr>
        <w:spacing w:after="0" w:line="240" w:lineRule="auto"/>
        <w:jc w:val="center"/>
        <w:rPr>
          <w:rFonts w:ascii="Times New Roman" w:hAnsi="Times New Roman" w:cs="Times New Roman"/>
          <w:sz w:val="28"/>
          <w:szCs w:val="28"/>
        </w:rPr>
      </w:pPr>
    </w:p>
    <w:p w:rsidR="009D1257" w:rsidRDefault="009D1257" w:rsidP="009D1257">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b/>
          <w:i/>
          <w:sz w:val="28"/>
          <w:szCs w:val="28"/>
        </w:rPr>
        <w:t>Контрольная работа</w:t>
      </w:r>
      <w:r>
        <w:rPr>
          <w:rFonts w:ascii="Times New Roman" w:hAnsi="Times New Roman" w:cs="Times New Roman"/>
          <w:sz w:val="28"/>
          <w:szCs w:val="28"/>
        </w:rPr>
        <w:t xml:space="preserve"> - письменная работа, выполняемая по дисциплине, в рамках которой раскрываются определенные условием вопросы с целью оценки качества усвоения студентами отдельных, наиболее важных разделов, тем и проблем изучаемой дисциплины.</w:t>
      </w:r>
    </w:p>
    <w:p w:rsidR="009D1257" w:rsidRDefault="009D1257" w:rsidP="009D1257">
      <w:pPr>
        <w:spacing w:after="0" w:line="240" w:lineRule="auto"/>
        <w:ind w:firstLine="567"/>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Основными целями написания контрольной работы являются: расширение и углубление знаний обучающихся, выработка приемов и навыков в анализе теоретического и практического материала, а также обучение логично, правильно, ясно, последовательно и кратко излагать свои мысли в письменном виде. Обучающийся, со своей стороны, при выполнении контрольной работы должен показать умение работать с литературой, давать анализ соответствующих источников, аргументировать сделанные в работе выводы и, главное, – раскрыть заданную тему теоретического вопроса и правильно выполнить практические задания. </w:t>
      </w:r>
    </w:p>
    <w:p w:rsidR="009D1257" w:rsidRDefault="009D1257" w:rsidP="009D1257">
      <w:pPr>
        <w:pStyle w:val="1"/>
        <w:jc w:val="center"/>
        <w:rPr>
          <w:rFonts w:ascii="Times New Roman" w:eastAsia="Calibri" w:hAnsi="Times New Roman" w:cs="Times New Roman"/>
          <w:color w:val="auto"/>
          <w:sz w:val="28"/>
          <w:szCs w:val="28"/>
        </w:rPr>
      </w:pPr>
      <w:r>
        <w:rPr>
          <w:rFonts w:ascii="Times New Roman" w:eastAsia="Calibri" w:hAnsi="Times New Roman" w:cs="Times New Roman"/>
          <w:b/>
          <w:color w:val="auto"/>
          <w:sz w:val="28"/>
          <w:szCs w:val="28"/>
        </w:rPr>
        <w:t>Общие требования к выполнению контрольной работы</w:t>
      </w:r>
    </w:p>
    <w:p w:rsidR="009D1257" w:rsidRDefault="009D1257" w:rsidP="009D125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Контрольное задание предлагается в пяти вариантах. </w:t>
      </w:r>
    </w:p>
    <w:p w:rsidR="009D1257" w:rsidRDefault="009D1257" w:rsidP="009D125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Номер вашего варианта определяется </w:t>
      </w:r>
      <w:r>
        <w:rPr>
          <w:rFonts w:ascii="Times New Roman" w:eastAsia="Calibri" w:hAnsi="Times New Roman" w:cs="Times New Roman"/>
          <w:i/>
          <w:sz w:val="28"/>
          <w:szCs w:val="28"/>
        </w:rPr>
        <w:t>по последней цифре</w:t>
      </w:r>
      <w:r>
        <w:rPr>
          <w:rFonts w:ascii="Times New Roman" w:eastAsia="Calibri" w:hAnsi="Times New Roman" w:cs="Times New Roman"/>
          <w:sz w:val="28"/>
          <w:szCs w:val="28"/>
        </w:rPr>
        <w:t xml:space="preserve"> в вашей зачетной книжке. </w:t>
      </w:r>
    </w:p>
    <w:p w:rsidR="009D1257" w:rsidRDefault="009D1257" w:rsidP="009D125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 вариант - цифры 1, 2.</w:t>
      </w:r>
    </w:p>
    <w:p w:rsidR="009D1257" w:rsidRDefault="009D1257" w:rsidP="009D125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 вариант – цифры 3, 4.</w:t>
      </w:r>
    </w:p>
    <w:p w:rsidR="009D1257" w:rsidRDefault="009D1257" w:rsidP="009D125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 вариант – цифры 5, 6.</w:t>
      </w:r>
    </w:p>
    <w:p w:rsidR="009D1257" w:rsidRDefault="009D1257" w:rsidP="009D125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 вариант – цифры 7, 8.</w:t>
      </w:r>
    </w:p>
    <w:p w:rsidR="009D1257" w:rsidRDefault="009D1257" w:rsidP="009D125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 вариант – цифры 9, 0.</w:t>
      </w:r>
    </w:p>
    <w:p w:rsidR="009D1257" w:rsidRDefault="009D1257" w:rsidP="009D1257">
      <w:pPr>
        <w:spacing w:after="0" w:line="240" w:lineRule="auto"/>
        <w:jc w:val="both"/>
        <w:rPr>
          <w:rFonts w:ascii="Times New Roman" w:eastAsia="Calibri" w:hAnsi="Times New Roman" w:cs="Times New Roman"/>
          <w:sz w:val="28"/>
          <w:szCs w:val="28"/>
        </w:rPr>
      </w:pPr>
    </w:p>
    <w:p w:rsidR="009D1257" w:rsidRDefault="009D1257" w:rsidP="009D125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Контрольная работа должна быть выполнена в отдельной тетради. На обложке тетради необходимо указать: факультет, курс, номер группы, фамилию, имя и отчество, дату, номер контрольного задания и вариант.</w:t>
      </w:r>
    </w:p>
    <w:p w:rsidR="009D1257" w:rsidRDefault="009D1257" w:rsidP="009D125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Первую страницу необходимо оставить чистой для замечаний и рецензии преподавателя.</w:t>
      </w:r>
    </w:p>
    <w:p w:rsidR="009D1257" w:rsidRDefault="009D1257" w:rsidP="009D125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Контрольная работа должна быть написана четким подчерком, для замечаний преподавателя следует оставить поля.</w:t>
      </w:r>
    </w:p>
    <w:p w:rsidR="009D1257" w:rsidRDefault="009D1257" w:rsidP="009D125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Контрольная работа, выполненная не полностью или не отвечающая вышеприведенным требованиям, не проверяется и не засчитывается. </w:t>
      </w:r>
    </w:p>
    <w:p w:rsidR="009D1257" w:rsidRDefault="009D1257" w:rsidP="009D125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Проверенная контрольная работа должна быть переработана студентом (та часть ее, где содержатся ошибки и неточности перевода) в соответствии с замечаниями и методическими указаниями преподавателя. В той же тетради следует выполнить «Работу над ошибками», представив ее на защите контрольной работы. </w:t>
      </w:r>
    </w:p>
    <w:p w:rsidR="009D1257" w:rsidRDefault="009D1257" w:rsidP="009D125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Титульный лист для обложки приводим ниже.</w:t>
      </w:r>
    </w:p>
    <w:p w:rsidR="009D1257" w:rsidRDefault="009D1257" w:rsidP="009D1257">
      <w:pPr>
        <w:spacing w:after="0" w:line="240" w:lineRule="auto"/>
        <w:ind w:firstLine="709"/>
        <w:jc w:val="both"/>
        <w:rPr>
          <w:rFonts w:ascii="Times New Roman" w:eastAsia="Calibri" w:hAnsi="Times New Roman" w:cs="Times New Roman"/>
          <w:sz w:val="28"/>
          <w:szCs w:val="28"/>
        </w:rPr>
      </w:pPr>
    </w:p>
    <w:p w:rsidR="009D1257" w:rsidRDefault="009D1257" w:rsidP="009D1257">
      <w:pPr>
        <w:spacing w:after="0" w:line="240" w:lineRule="auto"/>
        <w:ind w:firstLine="709"/>
        <w:jc w:val="both"/>
        <w:rPr>
          <w:rFonts w:ascii="Times New Roman" w:eastAsia="Calibri" w:hAnsi="Times New Roman" w:cs="Times New Roman"/>
          <w:sz w:val="28"/>
          <w:szCs w:val="28"/>
        </w:rPr>
      </w:pPr>
    </w:p>
    <w:p w:rsidR="009D1257" w:rsidRDefault="009D1257" w:rsidP="009D1257">
      <w:pPr>
        <w:spacing w:after="0" w:line="240" w:lineRule="auto"/>
        <w:ind w:firstLine="709"/>
        <w:jc w:val="both"/>
        <w:rPr>
          <w:rFonts w:ascii="Times New Roman" w:eastAsia="Calibri" w:hAnsi="Times New Roman" w:cs="Times New Roman"/>
          <w:sz w:val="28"/>
          <w:szCs w:val="28"/>
        </w:rPr>
      </w:pPr>
    </w:p>
    <w:p w:rsidR="009D1257" w:rsidRDefault="009D1257" w:rsidP="009D1257">
      <w:pPr>
        <w:spacing w:after="0" w:line="240" w:lineRule="auto"/>
        <w:ind w:firstLine="709"/>
        <w:jc w:val="both"/>
        <w:rPr>
          <w:rFonts w:ascii="Times New Roman" w:eastAsia="Calibri" w:hAnsi="Times New Roman" w:cs="Times New Roman"/>
          <w:sz w:val="28"/>
          <w:szCs w:val="28"/>
        </w:rPr>
      </w:pPr>
    </w:p>
    <w:p w:rsidR="009D1257" w:rsidRDefault="009D1257" w:rsidP="009D1257">
      <w:pPr>
        <w:spacing w:after="0" w:line="240" w:lineRule="auto"/>
        <w:ind w:firstLine="709"/>
        <w:jc w:val="both"/>
        <w:rPr>
          <w:rFonts w:ascii="Times New Roman" w:eastAsia="Calibri" w:hAnsi="Times New Roman" w:cs="Times New Roman"/>
          <w:sz w:val="28"/>
          <w:szCs w:val="28"/>
        </w:rPr>
      </w:pPr>
    </w:p>
    <w:p w:rsidR="009D1257" w:rsidRDefault="009D1257" w:rsidP="009D1257">
      <w:pPr>
        <w:spacing w:after="0" w:line="240" w:lineRule="auto"/>
        <w:ind w:firstLine="709"/>
        <w:jc w:val="both"/>
        <w:rPr>
          <w:rFonts w:ascii="Times New Roman" w:eastAsia="Calibri" w:hAnsi="Times New Roman" w:cs="Times New Roman"/>
          <w:sz w:val="28"/>
          <w:szCs w:val="28"/>
        </w:rPr>
      </w:pPr>
    </w:p>
    <w:p w:rsidR="009D1257" w:rsidRDefault="009D1257" w:rsidP="009D1257">
      <w:pPr>
        <w:spacing w:after="0" w:line="240" w:lineRule="auto"/>
        <w:ind w:firstLine="709"/>
        <w:jc w:val="both"/>
        <w:rPr>
          <w:rFonts w:ascii="Times New Roman" w:eastAsia="Calibri" w:hAnsi="Times New Roman" w:cs="Times New Roman"/>
          <w:sz w:val="28"/>
          <w:szCs w:val="28"/>
        </w:rPr>
      </w:pPr>
    </w:p>
    <w:p w:rsidR="009D1257" w:rsidRDefault="009D1257" w:rsidP="009D1257">
      <w:pPr>
        <w:spacing w:after="0" w:line="240" w:lineRule="auto"/>
        <w:ind w:firstLine="709"/>
        <w:jc w:val="both"/>
        <w:rPr>
          <w:rFonts w:ascii="Times New Roman" w:eastAsia="Calibri" w:hAnsi="Times New Roman" w:cs="Times New Roman"/>
          <w:sz w:val="28"/>
          <w:szCs w:val="28"/>
        </w:rPr>
      </w:pPr>
    </w:p>
    <w:p w:rsidR="009D1257" w:rsidRDefault="009D1257" w:rsidP="009D1257">
      <w:pPr>
        <w:spacing w:after="0" w:line="240" w:lineRule="auto"/>
        <w:ind w:firstLine="709"/>
        <w:jc w:val="both"/>
        <w:rPr>
          <w:rFonts w:ascii="Times New Roman" w:eastAsia="Calibri" w:hAnsi="Times New Roman" w:cs="Times New Roman"/>
          <w:sz w:val="28"/>
          <w:szCs w:val="28"/>
        </w:rPr>
      </w:pPr>
    </w:p>
    <w:p w:rsidR="009D1257" w:rsidRDefault="009D1257" w:rsidP="009D1257">
      <w:pPr>
        <w:spacing w:after="0" w:line="240" w:lineRule="auto"/>
        <w:ind w:firstLine="709"/>
        <w:jc w:val="both"/>
        <w:rPr>
          <w:rFonts w:ascii="Times New Roman" w:eastAsia="Calibri" w:hAnsi="Times New Roman" w:cs="Times New Roman"/>
          <w:sz w:val="28"/>
          <w:szCs w:val="28"/>
        </w:rPr>
      </w:pPr>
    </w:p>
    <w:p w:rsidR="009D1257" w:rsidRDefault="009D1257" w:rsidP="009D1257">
      <w:pPr>
        <w:spacing w:after="0" w:line="240" w:lineRule="auto"/>
        <w:ind w:firstLine="709"/>
        <w:jc w:val="both"/>
        <w:rPr>
          <w:rFonts w:ascii="Times New Roman" w:eastAsia="Calibri" w:hAnsi="Times New Roman" w:cs="Times New Roman"/>
          <w:sz w:val="28"/>
          <w:szCs w:val="28"/>
        </w:rPr>
      </w:pPr>
    </w:p>
    <w:p w:rsidR="009D1257" w:rsidRDefault="009D1257" w:rsidP="009D1257">
      <w:pPr>
        <w:spacing w:after="0" w:line="240" w:lineRule="auto"/>
        <w:ind w:firstLine="709"/>
        <w:jc w:val="both"/>
        <w:rPr>
          <w:rFonts w:ascii="Times New Roman" w:eastAsia="Calibri" w:hAnsi="Times New Roman" w:cs="Times New Roman"/>
          <w:sz w:val="28"/>
          <w:szCs w:val="28"/>
        </w:rPr>
      </w:pPr>
    </w:p>
    <w:p w:rsidR="009D1257" w:rsidRDefault="009D1257" w:rsidP="009D1257">
      <w:pPr>
        <w:spacing w:after="0" w:line="240" w:lineRule="auto"/>
        <w:ind w:firstLine="709"/>
        <w:jc w:val="both"/>
        <w:rPr>
          <w:rFonts w:ascii="Times New Roman" w:eastAsia="Calibri" w:hAnsi="Times New Roman" w:cs="Times New Roman"/>
          <w:sz w:val="28"/>
          <w:szCs w:val="28"/>
        </w:rPr>
      </w:pPr>
    </w:p>
    <w:p w:rsidR="009D1257" w:rsidRDefault="009D1257" w:rsidP="009D1257">
      <w:pPr>
        <w:spacing w:after="0" w:line="240" w:lineRule="auto"/>
        <w:ind w:firstLine="709"/>
        <w:jc w:val="both"/>
        <w:rPr>
          <w:rFonts w:ascii="Times New Roman" w:eastAsia="Calibri" w:hAnsi="Times New Roman" w:cs="Times New Roman"/>
          <w:sz w:val="28"/>
          <w:szCs w:val="28"/>
        </w:rPr>
      </w:pPr>
    </w:p>
    <w:p w:rsidR="009D1257" w:rsidRDefault="009D1257" w:rsidP="009D1257">
      <w:pPr>
        <w:spacing w:after="0" w:line="240" w:lineRule="auto"/>
        <w:ind w:firstLine="709"/>
        <w:jc w:val="both"/>
        <w:rPr>
          <w:rFonts w:ascii="Times New Roman" w:eastAsia="Calibri" w:hAnsi="Times New Roman" w:cs="Times New Roman"/>
          <w:sz w:val="28"/>
          <w:szCs w:val="28"/>
        </w:rPr>
      </w:pPr>
    </w:p>
    <w:p w:rsidR="009D1257" w:rsidRDefault="009D1257" w:rsidP="009D1257">
      <w:pPr>
        <w:spacing w:after="0" w:line="240" w:lineRule="auto"/>
        <w:ind w:firstLine="709"/>
        <w:jc w:val="both"/>
        <w:rPr>
          <w:rFonts w:ascii="Times New Roman" w:eastAsia="Calibri" w:hAnsi="Times New Roman" w:cs="Times New Roman"/>
          <w:sz w:val="28"/>
          <w:szCs w:val="28"/>
        </w:rPr>
      </w:pPr>
    </w:p>
    <w:p w:rsidR="009D1257" w:rsidRDefault="009D1257" w:rsidP="009D1257">
      <w:pPr>
        <w:spacing w:after="0" w:line="240" w:lineRule="auto"/>
        <w:ind w:firstLine="709"/>
        <w:jc w:val="both"/>
        <w:rPr>
          <w:rFonts w:ascii="Times New Roman" w:eastAsia="Calibri" w:hAnsi="Times New Roman" w:cs="Times New Roman"/>
          <w:sz w:val="28"/>
          <w:szCs w:val="28"/>
        </w:rPr>
      </w:pPr>
    </w:p>
    <w:p w:rsidR="009D1257" w:rsidRDefault="009D1257" w:rsidP="009D1257">
      <w:pPr>
        <w:spacing w:after="0" w:line="240" w:lineRule="auto"/>
        <w:ind w:firstLine="709"/>
        <w:jc w:val="both"/>
        <w:rPr>
          <w:rFonts w:ascii="Times New Roman" w:eastAsia="Calibri" w:hAnsi="Times New Roman" w:cs="Times New Roman"/>
          <w:sz w:val="28"/>
          <w:szCs w:val="28"/>
        </w:rPr>
      </w:pPr>
    </w:p>
    <w:p w:rsidR="009D1257" w:rsidRDefault="009D1257" w:rsidP="009D1257">
      <w:pPr>
        <w:spacing w:after="0" w:line="240" w:lineRule="auto"/>
        <w:ind w:firstLine="709"/>
        <w:jc w:val="both"/>
        <w:rPr>
          <w:rFonts w:ascii="Times New Roman" w:eastAsia="Calibri" w:hAnsi="Times New Roman" w:cs="Times New Roman"/>
          <w:sz w:val="28"/>
          <w:szCs w:val="28"/>
        </w:rPr>
      </w:pPr>
    </w:p>
    <w:p w:rsidR="009D1257" w:rsidRDefault="009D1257" w:rsidP="009D1257">
      <w:pPr>
        <w:spacing w:after="0" w:line="240" w:lineRule="auto"/>
        <w:ind w:firstLine="709"/>
        <w:jc w:val="both"/>
        <w:rPr>
          <w:rFonts w:ascii="Times New Roman" w:eastAsia="Calibri" w:hAnsi="Times New Roman" w:cs="Times New Roman"/>
          <w:sz w:val="28"/>
          <w:szCs w:val="28"/>
        </w:rPr>
      </w:pPr>
    </w:p>
    <w:p w:rsidR="009D1257" w:rsidRDefault="009D1257" w:rsidP="009D1257">
      <w:pPr>
        <w:spacing w:after="0" w:line="240" w:lineRule="auto"/>
        <w:ind w:firstLine="709"/>
        <w:jc w:val="both"/>
        <w:rPr>
          <w:rFonts w:ascii="Times New Roman" w:eastAsia="Calibri" w:hAnsi="Times New Roman" w:cs="Times New Roman"/>
          <w:sz w:val="28"/>
          <w:szCs w:val="28"/>
        </w:rPr>
      </w:pPr>
    </w:p>
    <w:p w:rsidR="009D1257" w:rsidRDefault="009D1257" w:rsidP="009D1257">
      <w:pPr>
        <w:widowControl w:val="0"/>
        <w:shd w:val="clear" w:color="auto" w:fill="FFFFFF"/>
        <w:spacing w:after="0" w:line="240" w:lineRule="auto"/>
        <w:jc w:val="center"/>
        <w:rPr>
          <w:rFonts w:ascii="Times New Roman" w:eastAsia="Calibri" w:hAnsi="Times New Roman" w:cs="Times New Roman"/>
          <w:sz w:val="28"/>
          <w:szCs w:val="28"/>
          <w:lang w:eastAsia="ar-SA"/>
        </w:rPr>
      </w:pPr>
      <w:r w:rsidRPr="001E1079">
        <w:rPr>
          <w:rFonts w:ascii="Times New Roman" w:eastAsia="Calibri" w:hAnsi="Times New Roman" w:cs="Times New Roman"/>
          <w:noProof/>
          <w:sz w:val="28"/>
          <w:szCs w:val="28"/>
          <w:lang w:eastAsia="ru-RU"/>
        </w:rPr>
        <w:drawing>
          <wp:inline distT="0" distB="0" distL="0" distR="0" wp14:anchorId="01783374" wp14:editId="7B5A9B30">
            <wp:extent cx="600075" cy="574648"/>
            <wp:effectExtent l="0" t="0" r="0" b="0"/>
            <wp:docPr id="1" name="Рисунок 1"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background"/>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27170" t="24066" r="25327" b="28632"/>
                    <a:stretch/>
                  </pic:blipFill>
                  <pic:spPr bwMode="auto">
                    <a:xfrm>
                      <a:off x="0" y="0"/>
                      <a:ext cx="607167" cy="581439"/>
                    </a:xfrm>
                    <a:prstGeom prst="rect">
                      <a:avLst/>
                    </a:prstGeom>
                    <a:noFill/>
                    <a:ln>
                      <a:noFill/>
                    </a:ln>
                    <a:extLst>
                      <a:ext uri="{53640926-AAD7-44D8-BBD7-CCE9431645EC}">
                        <a14:shadowObscured xmlns:a14="http://schemas.microsoft.com/office/drawing/2010/main"/>
                      </a:ext>
                    </a:extLst>
                  </pic:spPr>
                </pic:pic>
              </a:graphicData>
            </a:graphic>
          </wp:inline>
        </w:drawing>
      </w:r>
    </w:p>
    <w:p w:rsidR="009D1257" w:rsidRPr="001E1079" w:rsidRDefault="009D1257" w:rsidP="009D1257">
      <w:pPr>
        <w:widowControl w:val="0"/>
        <w:shd w:val="clear" w:color="auto" w:fill="FFFFFF"/>
        <w:spacing w:after="0" w:line="240" w:lineRule="auto"/>
        <w:jc w:val="center"/>
        <w:rPr>
          <w:rFonts w:ascii="Times New Roman" w:eastAsia="Calibri" w:hAnsi="Times New Roman" w:cs="Times New Roman"/>
          <w:lang w:eastAsia="ar-SA"/>
        </w:rPr>
      </w:pPr>
      <w:r w:rsidRPr="001E1079">
        <w:rPr>
          <w:rFonts w:ascii="Times New Roman" w:eastAsia="Calibri" w:hAnsi="Times New Roman" w:cs="Times New Roman"/>
          <w:lang w:eastAsia="ar-SA"/>
        </w:rPr>
        <w:t>МИНИСТЕРСТВО НАУКИ И ВЫСШЕГО ОБРАЗОВАНИЯ РОССИЙСКОЙ ФЕДЕРАЦИИ</w:t>
      </w:r>
    </w:p>
    <w:p w:rsidR="009D1257" w:rsidRDefault="009D1257" w:rsidP="009D1257">
      <w:pPr>
        <w:widowControl w:val="0"/>
        <w:shd w:val="clear" w:color="auto" w:fill="FFFFFF"/>
        <w:spacing w:after="0" w:line="240" w:lineRule="auto"/>
        <w:jc w:val="center"/>
        <w:rPr>
          <w:rFonts w:ascii="Times New Roman" w:eastAsia="Calibri" w:hAnsi="Times New Roman" w:cs="Times New Roman"/>
          <w:sz w:val="28"/>
          <w:szCs w:val="28"/>
          <w:lang w:eastAsia="ar-SA"/>
        </w:rPr>
      </w:pPr>
    </w:p>
    <w:p w:rsidR="009D1257" w:rsidRPr="001E1079" w:rsidRDefault="009D1257" w:rsidP="009D1257">
      <w:pPr>
        <w:widowControl w:val="0"/>
        <w:shd w:val="clear" w:color="auto" w:fill="FFFFFF"/>
        <w:spacing w:after="0" w:line="240" w:lineRule="auto"/>
        <w:jc w:val="center"/>
        <w:rPr>
          <w:rFonts w:ascii="Times New Roman" w:eastAsia="Calibri" w:hAnsi="Times New Roman" w:cs="Times New Roman"/>
          <w:b/>
          <w:sz w:val="28"/>
          <w:szCs w:val="28"/>
          <w:lang w:eastAsia="ar-SA"/>
        </w:rPr>
      </w:pPr>
      <w:r w:rsidRPr="001E1079">
        <w:rPr>
          <w:rFonts w:ascii="Times New Roman" w:eastAsia="Calibri" w:hAnsi="Times New Roman" w:cs="Times New Roman"/>
          <w:b/>
          <w:sz w:val="28"/>
          <w:szCs w:val="28"/>
          <w:lang w:eastAsia="ar-SA"/>
        </w:rPr>
        <w:t xml:space="preserve">ФЕДЕРАЛЬНОЕ ГОСУДАРСТВЕННОЕ БЮДЖЕТНОЕ </w:t>
      </w:r>
    </w:p>
    <w:p w:rsidR="009D1257" w:rsidRPr="001E1079" w:rsidRDefault="009D1257" w:rsidP="009D1257">
      <w:pPr>
        <w:widowControl w:val="0"/>
        <w:shd w:val="clear" w:color="auto" w:fill="FFFFFF"/>
        <w:spacing w:after="0" w:line="240" w:lineRule="auto"/>
        <w:jc w:val="center"/>
        <w:rPr>
          <w:rFonts w:ascii="Times New Roman" w:eastAsia="Calibri" w:hAnsi="Times New Roman" w:cs="Times New Roman"/>
          <w:b/>
          <w:sz w:val="28"/>
          <w:szCs w:val="28"/>
          <w:lang w:eastAsia="ar-SA"/>
        </w:rPr>
      </w:pPr>
      <w:r w:rsidRPr="001E1079">
        <w:rPr>
          <w:rFonts w:ascii="Times New Roman" w:eastAsia="Calibri" w:hAnsi="Times New Roman" w:cs="Times New Roman"/>
          <w:b/>
          <w:sz w:val="28"/>
          <w:szCs w:val="28"/>
          <w:lang w:eastAsia="ar-SA"/>
        </w:rPr>
        <w:t>ОБРАЗОВАТЕЛЬНОЕ УЧРЕЖДЕНИЕ ВЫСШЕГО ОБРАЗОВАНИЯ</w:t>
      </w:r>
    </w:p>
    <w:p w:rsidR="009D1257" w:rsidRPr="001E1079" w:rsidRDefault="009D1257" w:rsidP="009D1257">
      <w:pPr>
        <w:widowControl w:val="0"/>
        <w:shd w:val="clear" w:color="auto" w:fill="FFFFFF"/>
        <w:spacing w:after="0" w:line="240" w:lineRule="auto"/>
        <w:jc w:val="center"/>
        <w:rPr>
          <w:rFonts w:ascii="Times New Roman" w:eastAsia="Calibri" w:hAnsi="Times New Roman" w:cs="Times New Roman"/>
          <w:b/>
          <w:sz w:val="28"/>
          <w:szCs w:val="28"/>
          <w:lang w:eastAsia="ar-SA"/>
        </w:rPr>
      </w:pPr>
      <w:r w:rsidRPr="001E1079">
        <w:rPr>
          <w:rFonts w:ascii="Times New Roman" w:eastAsia="Calibri" w:hAnsi="Times New Roman" w:cs="Times New Roman"/>
          <w:b/>
          <w:sz w:val="28"/>
          <w:szCs w:val="28"/>
          <w:lang w:eastAsia="ar-SA"/>
        </w:rPr>
        <w:t>«ДОНСКОЙ ГОСУДАРСТВЕННЫЙ ТЕХНИЧЕСКИЙ УНИВЕРСИТЕТ»</w:t>
      </w:r>
    </w:p>
    <w:p w:rsidR="009D1257" w:rsidRPr="001E1079" w:rsidRDefault="009D1257" w:rsidP="009D1257">
      <w:pPr>
        <w:widowControl w:val="0"/>
        <w:shd w:val="clear" w:color="auto" w:fill="FFFFFF"/>
        <w:spacing w:after="0" w:line="240" w:lineRule="auto"/>
        <w:jc w:val="center"/>
        <w:rPr>
          <w:rFonts w:ascii="Times New Roman" w:eastAsia="Calibri" w:hAnsi="Times New Roman" w:cs="Times New Roman"/>
          <w:b/>
          <w:sz w:val="28"/>
          <w:szCs w:val="28"/>
          <w:lang w:eastAsia="ar-SA"/>
        </w:rPr>
      </w:pPr>
      <w:r w:rsidRPr="001E1079">
        <w:rPr>
          <w:rFonts w:ascii="Times New Roman" w:eastAsia="Calibri" w:hAnsi="Times New Roman" w:cs="Times New Roman"/>
          <w:b/>
          <w:sz w:val="28"/>
          <w:szCs w:val="28"/>
          <w:lang w:eastAsia="ar-SA"/>
        </w:rPr>
        <w:t>(ДГТУ)</w:t>
      </w:r>
    </w:p>
    <w:p w:rsidR="009D1257" w:rsidRDefault="009D1257" w:rsidP="009D1257">
      <w:pPr>
        <w:widowControl w:val="0"/>
        <w:shd w:val="clear" w:color="auto" w:fill="FFFFFF"/>
        <w:spacing w:after="0" w:line="240" w:lineRule="auto"/>
        <w:jc w:val="center"/>
        <w:rPr>
          <w:rFonts w:ascii="Times New Roman" w:eastAsia="Calibri" w:hAnsi="Times New Roman" w:cs="Times New Roman"/>
          <w:sz w:val="28"/>
          <w:szCs w:val="28"/>
          <w:lang w:eastAsia="ar-SA"/>
        </w:rPr>
      </w:pPr>
    </w:p>
    <w:p w:rsidR="009D1257" w:rsidRPr="001E1079" w:rsidRDefault="009D1257" w:rsidP="009D1257">
      <w:pPr>
        <w:rPr>
          <w:rFonts w:ascii="Times New Roman" w:hAnsi="Times New Roman" w:cs="Times New Roman"/>
          <w:sz w:val="24"/>
          <w:szCs w:val="24"/>
        </w:rPr>
      </w:pPr>
      <w:r w:rsidRPr="001E1079">
        <w:rPr>
          <w:rFonts w:ascii="Times New Roman" w:hAnsi="Times New Roman" w:cs="Times New Roman"/>
          <w:sz w:val="24"/>
          <w:szCs w:val="24"/>
        </w:rPr>
        <w:t>Факультет «Прикладная лингвистика»</w:t>
      </w:r>
    </w:p>
    <w:p w:rsidR="009D1257" w:rsidRPr="001E1079" w:rsidRDefault="009D1257" w:rsidP="009D1257">
      <w:pPr>
        <w:rPr>
          <w:rFonts w:ascii="Times New Roman" w:hAnsi="Times New Roman" w:cs="Times New Roman"/>
          <w:sz w:val="24"/>
          <w:szCs w:val="24"/>
          <w:u w:val="single"/>
        </w:rPr>
      </w:pPr>
      <w:r w:rsidRPr="001E1079">
        <w:rPr>
          <w:rFonts w:ascii="Times New Roman" w:hAnsi="Times New Roman" w:cs="Times New Roman"/>
          <w:sz w:val="24"/>
          <w:szCs w:val="24"/>
        </w:rPr>
        <w:t>Кафедра    «Иностранный язык в сфере технических наук и технологий»</w:t>
      </w:r>
    </w:p>
    <w:p w:rsidR="009D1257" w:rsidRDefault="009D1257" w:rsidP="009D1257">
      <w:pPr>
        <w:widowControl w:val="0"/>
        <w:spacing w:after="0" w:line="240" w:lineRule="auto"/>
        <w:jc w:val="center"/>
        <w:rPr>
          <w:rFonts w:ascii="Times New Roman" w:eastAsia="Calibri" w:hAnsi="Times New Roman" w:cs="Times New Roman"/>
          <w:spacing w:val="-3"/>
          <w:sz w:val="28"/>
          <w:szCs w:val="28"/>
        </w:rPr>
      </w:pPr>
    </w:p>
    <w:p w:rsidR="009D1257" w:rsidRDefault="009D1257" w:rsidP="009D1257">
      <w:pPr>
        <w:spacing w:after="0" w:line="240" w:lineRule="auto"/>
        <w:rPr>
          <w:rFonts w:ascii="Times New Roman" w:eastAsia="Calibri" w:hAnsi="Times New Roman" w:cs="Times New Roman"/>
          <w:sz w:val="28"/>
          <w:szCs w:val="28"/>
        </w:rPr>
      </w:pPr>
    </w:p>
    <w:p w:rsidR="009D1257" w:rsidRDefault="009D1257" w:rsidP="009D1257">
      <w:pPr>
        <w:spacing w:after="0" w:line="240" w:lineRule="auto"/>
        <w:jc w:val="right"/>
        <w:rPr>
          <w:rFonts w:ascii="Times New Roman" w:eastAsia="Calibri" w:hAnsi="Times New Roman" w:cs="Times New Roman"/>
          <w:sz w:val="28"/>
          <w:szCs w:val="28"/>
        </w:rPr>
      </w:pPr>
    </w:p>
    <w:p w:rsidR="009D1257" w:rsidRPr="001E1079" w:rsidRDefault="009D1257" w:rsidP="009D1257">
      <w:pPr>
        <w:spacing w:after="0" w:line="240" w:lineRule="auto"/>
        <w:jc w:val="center"/>
        <w:rPr>
          <w:rFonts w:ascii="Times New Roman" w:eastAsia="Calibri" w:hAnsi="Times New Roman" w:cs="Times New Roman"/>
          <w:b/>
          <w:sz w:val="28"/>
          <w:szCs w:val="28"/>
        </w:rPr>
      </w:pPr>
      <w:r w:rsidRPr="001E1079">
        <w:rPr>
          <w:rFonts w:ascii="Times New Roman" w:eastAsia="Calibri" w:hAnsi="Times New Roman" w:cs="Times New Roman"/>
          <w:b/>
          <w:sz w:val="28"/>
          <w:szCs w:val="28"/>
        </w:rPr>
        <w:t>КОНТРОЛЬНАЯ РАБОТА</w:t>
      </w:r>
    </w:p>
    <w:p w:rsidR="009D1257" w:rsidRDefault="009D1257" w:rsidP="009D1257">
      <w:pPr>
        <w:spacing w:after="0" w:line="240" w:lineRule="auto"/>
        <w:jc w:val="center"/>
        <w:rPr>
          <w:rFonts w:ascii="Times New Roman" w:eastAsia="Calibri" w:hAnsi="Times New Roman" w:cs="Times New Roman"/>
          <w:sz w:val="28"/>
          <w:szCs w:val="28"/>
        </w:rPr>
      </w:pPr>
    </w:p>
    <w:p w:rsidR="009D1257" w:rsidRDefault="009D1257" w:rsidP="009D1257">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Дисциплина______________________________________________________________________________________________________________________________</w:t>
      </w:r>
    </w:p>
    <w:p w:rsidR="009D1257" w:rsidRDefault="009D1257" w:rsidP="009D1257">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Направление подготовки______________________________________________________________________________________________________________________________</w:t>
      </w:r>
    </w:p>
    <w:p w:rsidR="009D1257" w:rsidRDefault="009D1257" w:rsidP="009D1257">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Направленность (профиль)___________________________________________________________________________________________________________________________</w:t>
      </w:r>
    </w:p>
    <w:p w:rsidR="009D1257" w:rsidRDefault="009D1257" w:rsidP="009D1257">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Номер зачетной книжки_______________Номер варианта_________Группа____ </w:t>
      </w:r>
    </w:p>
    <w:p w:rsidR="009D1257" w:rsidRDefault="009D1257" w:rsidP="009D1257">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Обучающийся _______________________________________________________</w:t>
      </w:r>
    </w:p>
    <w:p w:rsidR="009D1257" w:rsidRPr="00F167BF" w:rsidRDefault="009D1257" w:rsidP="009D1257">
      <w:pPr>
        <w:spacing w:after="0" w:line="240" w:lineRule="auto"/>
        <w:ind w:left="2124" w:firstLine="708"/>
        <w:jc w:val="both"/>
        <w:rPr>
          <w:rFonts w:ascii="Times New Roman" w:eastAsia="Calibri" w:hAnsi="Times New Roman" w:cs="Times New Roman"/>
          <w:sz w:val="28"/>
          <w:szCs w:val="28"/>
          <w:vertAlign w:val="superscript"/>
        </w:rPr>
      </w:pPr>
      <w:r w:rsidRPr="00F167BF">
        <w:rPr>
          <w:rFonts w:ascii="Times New Roman" w:eastAsia="Calibri" w:hAnsi="Times New Roman" w:cs="Times New Roman"/>
          <w:sz w:val="28"/>
          <w:szCs w:val="28"/>
          <w:vertAlign w:val="superscript"/>
        </w:rPr>
        <w:t xml:space="preserve">подпись, дата      </w:t>
      </w:r>
      <w:r>
        <w:rPr>
          <w:rFonts w:ascii="Times New Roman" w:eastAsia="Calibri" w:hAnsi="Times New Roman" w:cs="Times New Roman"/>
          <w:sz w:val="28"/>
          <w:szCs w:val="28"/>
          <w:vertAlign w:val="superscript"/>
        </w:rPr>
        <w:tab/>
      </w:r>
      <w:r>
        <w:rPr>
          <w:rFonts w:ascii="Times New Roman" w:eastAsia="Calibri" w:hAnsi="Times New Roman" w:cs="Times New Roman"/>
          <w:sz w:val="28"/>
          <w:szCs w:val="28"/>
          <w:vertAlign w:val="superscript"/>
        </w:rPr>
        <w:tab/>
      </w:r>
      <w:r>
        <w:rPr>
          <w:rFonts w:ascii="Times New Roman" w:eastAsia="Calibri" w:hAnsi="Times New Roman" w:cs="Times New Roman"/>
          <w:sz w:val="28"/>
          <w:szCs w:val="28"/>
          <w:vertAlign w:val="superscript"/>
        </w:rPr>
        <w:tab/>
      </w:r>
      <w:r>
        <w:rPr>
          <w:rFonts w:ascii="Times New Roman" w:eastAsia="Calibri" w:hAnsi="Times New Roman" w:cs="Times New Roman"/>
          <w:sz w:val="28"/>
          <w:szCs w:val="28"/>
          <w:vertAlign w:val="superscript"/>
        </w:rPr>
        <w:tab/>
      </w:r>
      <w:r>
        <w:rPr>
          <w:rFonts w:ascii="Times New Roman" w:eastAsia="Calibri" w:hAnsi="Times New Roman" w:cs="Times New Roman"/>
          <w:sz w:val="28"/>
          <w:szCs w:val="28"/>
          <w:vertAlign w:val="superscript"/>
        </w:rPr>
        <w:tab/>
      </w:r>
      <w:r>
        <w:rPr>
          <w:rFonts w:ascii="Times New Roman" w:eastAsia="Calibri" w:hAnsi="Times New Roman" w:cs="Times New Roman"/>
          <w:sz w:val="28"/>
          <w:szCs w:val="28"/>
          <w:vertAlign w:val="superscript"/>
        </w:rPr>
        <w:tab/>
      </w:r>
      <w:r w:rsidRPr="00F167BF">
        <w:rPr>
          <w:rFonts w:ascii="Times New Roman" w:eastAsia="Calibri" w:hAnsi="Times New Roman" w:cs="Times New Roman"/>
          <w:sz w:val="28"/>
          <w:szCs w:val="28"/>
          <w:vertAlign w:val="superscript"/>
        </w:rPr>
        <w:t xml:space="preserve">    И.О.Фамилия</w:t>
      </w:r>
    </w:p>
    <w:p w:rsidR="009D1257" w:rsidRDefault="009D1257" w:rsidP="009D1257">
      <w:pPr>
        <w:spacing w:after="0" w:line="240" w:lineRule="auto"/>
        <w:jc w:val="both"/>
        <w:rPr>
          <w:rFonts w:ascii="Times New Roman" w:eastAsia="Calibri" w:hAnsi="Times New Roman" w:cs="Times New Roman"/>
          <w:sz w:val="28"/>
          <w:szCs w:val="28"/>
        </w:rPr>
      </w:pPr>
    </w:p>
    <w:p w:rsidR="009D1257" w:rsidRDefault="009D1257" w:rsidP="009D1257">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Контрольную работу проверил__________________________________________</w:t>
      </w:r>
    </w:p>
    <w:p w:rsidR="009D1257" w:rsidRPr="00F167BF" w:rsidRDefault="009D1257" w:rsidP="009D1257">
      <w:pPr>
        <w:spacing w:after="0" w:line="240" w:lineRule="auto"/>
        <w:ind w:left="3540" w:firstLine="708"/>
        <w:jc w:val="both"/>
        <w:rPr>
          <w:rFonts w:ascii="Times New Roman" w:eastAsia="Calibri" w:hAnsi="Times New Roman" w:cs="Times New Roman"/>
          <w:sz w:val="28"/>
          <w:szCs w:val="28"/>
          <w:vertAlign w:val="superscript"/>
        </w:rPr>
      </w:pPr>
      <w:r w:rsidRPr="00F167BF">
        <w:rPr>
          <w:rFonts w:ascii="Times New Roman" w:eastAsia="Calibri" w:hAnsi="Times New Roman" w:cs="Times New Roman"/>
          <w:sz w:val="28"/>
          <w:szCs w:val="28"/>
          <w:vertAlign w:val="superscript"/>
        </w:rPr>
        <w:t xml:space="preserve">подпись, дата      </w:t>
      </w:r>
      <w:r>
        <w:rPr>
          <w:rFonts w:ascii="Times New Roman" w:eastAsia="Calibri" w:hAnsi="Times New Roman" w:cs="Times New Roman"/>
          <w:sz w:val="28"/>
          <w:szCs w:val="28"/>
          <w:vertAlign w:val="superscript"/>
        </w:rPr>
        <w:tab/>
      </w:r>
      <w:r>
        <w:rPr>
          <w:rFonts w:ascii="Times New Roman" w:eastAsia="Calibri" w:hAnsi="Times New Roman" w:cs="Times New Roman"/>
          <w:sz w:val="28"/>
          <w:szCs w:val="28"/>
          <w:vertAlign w:val="superscript"/>
        </w:rPr>
        <w:tab/>
      </w:r>
      <w:r>
        <w:rPr>
          <w:rFonts w:ascii="Times New Roman" w:eastAsia="Calibri" w:hAnsi="Times New Roman" w:cs="Times New Roman"/>
          <w:sz w:val="28"/>
          <w:szCs w:val="28"/>
          <w:vertAlign w:val="superscript"/>
        </w:rPr>
        <w:tab/>
        <w:t xml:space="preserve">должность, </w:t>
      </w:r>
      <w:r w:rsidRPr="00F167BF">
        <w:rPr>
          <w:rFonts w:ascii="Times New Roman" w:eastAsia="Calibri" w:hAnsi="Times New Roman" w:cs="Times New Roman"/>
          <w:sz w:val="28"/>
          <w:szCs w:val="28"/>
          <w:vertAlign w:val="superscript"/>
        </w:rPr>
        <w:t xml:space="preserve">    И.О.Фамилия</w:t>
      </w:r>
    </w:p>
    <w:p w:rsidR="009D1257" w:rsidRDefault="009D1257" w:rsidP="009D1257">
      <w:pPr>
        <w:spacing w:after="0" w:line="240" w:lineRule="auto"/>
        <w:jc w:val="both"/>
        <w:rPr>
          <w:rFonts w:ascii="Times New Roman" w:eastAsia="Calibri" w:hAnsi="Times New Roman" w:cs="Times New Roman"/>
          <w:sz w:val="28"/>
          <w:szCs w:val="28"/>
        </w:rPr>
      </w:pPr>
    </w:p>
    <w:p w:rsidR="009D1257" w:rsidRDefault="009D1257" w:rsidP="009D1257">
      <w:pPr>
        <w:spacing w:after="0" w:line="240" w:lineRule="auto"/>
        <w:jc w:val="both"/>
        <w:rPr>
          <w:rFonts w:ascii="Times New Roman" w:eastAsia="Calibri" w:hAnsi="Times New Roman" w:cs="Times New Roman"/>
          <w:sz w:val="28"/>
          <w:szCs w:val="28"/>
        </w:rPr>
      </w:pPr>
    </w:p>
    <w:p w:rsidR="009D1257" w:rsidRDefault="009D1257" w:rsidP="009D1257">
      <w:pPr>
        <w:spacing w:after="0" w:line="240" w:lineRule="auto"/>
        <w:jc w:val="center"/>
        <w:rPr>
          <w:rFonts w:ascii="Times New Roman" w:eastAsia="Calibri" w:hAnsi="Times New Roman" w:cs="Times New Roman"/>
          <w:sz w:val="28"/>
          <w:szCs w:val="28"/>
        </w:rPr>
      </w:pPr>
    </w:p>
    <w:p w:rsidR="009D1257" w:rsidRDefault="009D1257" w:rsidP="009D1257">
      <w:pPr>
        <w:spacing w:after="0" w:line="240" w:lineRule="auto"/>
        <w:jc w:val="center"/>
        <w:rPr>
          <w:rFonts w:ascii="Times New Roman" w:eastAsia="Calibri" w:hAnsi="Times New Roman" w:cs="Times New Roman"/>
          <w:sz w:val="28"/>
          <w:szCs w:val="28"/>
        </w:rPr>
      </w:pPr>
    </w:p>
    <w:p w:rsidR="009D1257" w:rsidRDefault="009D1257" w:rsidP="009D1257">
      <w:pPr>
        <w:spacing w:after="0" w:line="240" w:lineRule="auto"/>
        <w:jc w:val="center"/>
        <w:rPr>
          <w:rFonts w:ascii="Times New Roman" w:eastAsia="Calibri" w:hAnsi="Times New Roman" w:cs="Times New Roman"/>
          <w:sz w:val="28"/>
          <w:szCs w:val="28"/>
        </w:rPr>
      </w:pPr>
    </w:p>
    <w:p w:rsidR="009D1257" w:rsidRDefault="009D1257" w:rsidP="009D125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Ростов-на-Дону</w:t>
      </w:r>
    </w:p>
    <w:p w:rsidR="009D1257" w:rsidRDefault="009D1257" w:rsidP="009D125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ДГТУ</w:t>
      </w:r>
    </w:p>
    <w:p w:rsidR="009D1257" w:rsidRDefault="009D1257" w:rsidP="009D125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20__</w:t>
      </w:r>
    </w:p>
    <w:p w:rsidR="009D1257" w:rsidRDefault="009D1257" w:rsidP="009D1257">
      <w:pPr>
        <w:spacing w:after="0" w:line="240" w:lineRule="auto"/>
        <w:ind w:firstLine="709"/>
        <w:jc w:val="both"/>
        <w:rPr>
          <w:rFonts w:ascii="Times New Roman" w:eastAsia="Calibri" w:hAnsi="Times New Roman" w:cs="Times New Roman"/>
          <w:sz w:val="28"/>
          <w:szCs w:val="28"/>
        </w:rPr>
      </w:pPr>
    </w:p>
    <w:p w:rsidR="009D1257" w:rsidRDefault="009D1257" w:rsidP="009D1257">
      <w:pPr>
        <w:spacing w:after="0" w:line="240" w:lineRule="auto"/>
        <w:ind w:firstLine="709"/>
        <w:jc w:val="both"/>
        <w:rPr>
          <w:rFonts w:ascii="Times New Roman" w:eastAsia="Calibri" w:hAnsi="Times New Roman" w:cs="Times New Roman"/>
          <w:sz w:val="28"/>
          <w:szCs w:val="28"/>
        </w:rPr>
      </w:pPr>
    </w:p>
    <w:p w:rsidR="009D1257" w:rsidRDefault="009D1257" w:rsidP="009D1257">
      <w:pPr>
        <w:spacing w:after="0" w:line="240" w:lineRule="auto"/>
        <w:ind w:firstLine="709"/>
        <w:jc w:val="both"/>
        <w:rPr>
          <w:rFonts w:ascii="Times New Roman" w:eastAsia="Calibri" w:hAnsi="Times New Roman" w:cs="Times New Roman"/>
          <w:sz w:val="28"/>
          <w:szCs w:val="28"/>
        </w:rPr>
      </w:pPr>
    </w:p>
    <w:p w:rsidR="009D1257" w:rsidRDefault="009D1257" w:rsidP="009D1257">
      <w:pPr>
        <w:spacing w:after="0" w:line="240" w:lineRule="auto"/>
        <w:ind w:firstLine="709"/>
        <w:jc w:val="both"/>
        <w:rPr>
          <w:rFonts w:ascii="Times New Roman" w:eastAsia="Calibri" w:hAnsi="Times New Roman" w:cs="Times New Roman"/>
          <w:sz w:val="28"/>
          <w:szCs w:val="28"/>
        </w:rPr>
      </w:pPr>
    </w:p>
    <w:p w:rsidR="002D7F2F" w:rsidRDefault="002D7F2F" w:rsidP="002D7F2F">
      <w:pPr>
        <w:pStyle w:val="1"/>
        <w:jc w:val="center"/>
        <w:rPr>
          <w:rFonts w:ascii="Times New Roman" w:eastAsia="Calibri" w:hAnsi="Times New Roman" w:cs="Times New Roman"/>
          <w:b/>
          <w:color w:val="auto"/>
          <w:sz w:val="28"/>
          <w:szCs w:val="28"/>
        </w:rPr>
      </w:pPr>
      <w:r w:rsidRPr="004315B1">
        <w:rPr>
          <w:rFonts w:ascii="Times New Roman" w:eastAsia="Calibri" w:hAnsi="Times New Roman" w:cs="Times New Roman"/>
          <w:b/>
          <w:color w:val="auto"/>
          <w:sz w:val="28"/>
          <w:szCs w:val="28"/>
        </w:rPr>
        <w:t xml:space="preserve">Часть 1. Реферирование </w:t>
      </w:r>
      <w:r>
        <w:rPr>
          <w:rFonts w:ascii="Times New Roman" w:eastAsia="Calibri" w:hAnsi="Times New Roman" w:cs="Times New Roman"/>
          <w:b/>
          <w:color w:val="auto"/>
          <w:sz w:val="28"/>
          <w:szCs w:val="28"/>
        </w:rPr>
        <w:t>статьи на английском языке</w:t>
      </w:r>
    </w:p>
    <w:p w:rsidR="002D7F2F" w:rsidRPr="00F167BF" w:rsidRDefault="002D7F2F" w:rsidP="002D7F2F">
      <w:pPr>
        <w:spacing w:after="0" w:line="240" w:lineRule="auto"/>
        <w:ind w:firstLine="709"/>
        <w:jc w:val="center"/>
        <w:rPr>
          <w:rFonts w:ascii="Times New Roman" w:eastAsia="Calibri" w:hAnsi="Times New Roman" w:cs="Times New Roman"/>
          <w:b/>
          <w:sz w:val="28"/>
          <w:szCs w:val="28"/>
        </w:rPr>
      </w:pPr>
    </w:p>
    <w:p w:rsidR="002D7F2F" w:rsidRPr="002D7F2F" w:rsidRDefault="002D7F2F" w:rsidP="002D7F2F">
      <w:pPr>
        <w:pStyle w:val="afb"/>
        <w:jc w:val="center"/>
        <w:rPr>
          <w:rFonts w:ascii="Times New Roman" w:hAnsi="Times New Roman" w:cs="Times New Roman"/>
          <w:b/>
          <w:sz w:val="28"/>
        </w:rPr>
      </w:pPr>
      <w:r w:rsidRPr="002D7F2F">
        <w:rPr>
          <w:rFonts w:ascii="Times New Roman" w:hAnsi="Times New Roman" w:cs="Times New Roman"/>
          <w:b/>
          <w:sz w:val="28"/>
        </w:rPr>
        <w:t>Реферирование статьи на английском языке</w:t>
      </w:r>
    </w:p>
    <w:p w:rsidR="002D7F2F" w:rsidRDefault="002D7F2F" w:rsidP="002D7F2F">
      <w:pPr>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Уметь анализировать английский текст – это уже огромный прорыв в изучении языка. И неважно, лингвист вы или обычный студент. Если вы видите главную идею, особые «приметы» рассказа или статьи, значит, вы сможете его лучше понять и осмыслить. А это важно не только в плане языковых знаний, но и в плане общего развития. Итак, представим, что вам нужно сделать пересказ текста на английском. Какие общие фразы и структуры для этого использовать?</w:t>
      </w:r>
    </w:p>
    <w:p w:rsidR="002D7F2F" w:rsidRDefault="002D7F2F" w:rsidP="002D7F2F">
      <w:pPr>
        <w:spacing w:after="0" w:line="240" w:lineRule="auto"/>
        <w:ind w:firstLine="709"/>
        <w:jc w:val="both"/>
        <w:rPr>
          <w:rFonts w:ascii="Times New Roman" w:eastAsia="Calibri" w:hAnsi="Times New Roman" w:cs="Times New Roman"/>
          <w:b/>
          <w:bCs/>
          <w:sz w:val="28"/>
          <w:szCs w:val="28"/>
        </w:rPr>
      </w:pPr>
      <w:r>
        <w:rPr>
          <w:rFonts w:ascii="Times New Roman" w:eastAsia="Calibri" w:hAnsi="Times New Roman" w:cs="Times New Roman"/>
          <w:b/>
          <w:bCs/>
          <w:sz w:val="28"/>
          <w:szCs w:val="28"/>
        </w:rPr>
        <w:t>Анализ текста на английском языке</w:t>
      </w:r>
    </w:p>
    <w:p w:rsidR="002D7F2F" w:rsidRDefault="002D7F2F" w:rsidP="002D7F2F">
      <w:pPr>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lastRenderedPageBreak/>
        <w:t>Для начала давайте разберемся, в чем суть реферирования статьи на английском. Это не просто краткое содержание, пересказ, а анализ. Вам необходимо выделить главную идею, описать главных героев или события, факты. Для всего этого есть вводные структуры, которые необходимо знать. Итак, с чего начать и чем закончить? Мы приведем вам в качестве примера несколько фраз. А вы выбирайте наиболее понравившиеся.</w:t>
      </w:r>
    </w:p>
    <w:p w:rsidR="002D7F2F" w:rsidRDefault="002D7F2F" w:rsidP="002D7F2F">
      <w:pPr>
        <w:spacing w:after="0" w:line="240" w:lineRule="auto"/>
        <w:ind w:firstLine="709"/>
        <w:jc w:val="both"/>
        <w:rPr>
          <w:rFonts w:ascii="Times New Roman" w:eastAsia="Calibri" w:hAnsi="Times New Roman" w:cs="Times New Roman"/>
          <w:b/>
          <w:bCs/>
          <w:i/>
          <w:sz w:val="28"/>
          <w:szCs w:val="28"/>
        </w:rPr>
      </w:pPr>
      <w:r>
        <w:rPr>
          <w:rFonts w:ascii="Times New Roman" w:eastAsia="Calibri" w:hAnsi="Times New Roman" w:cs="Times New Roman"/>
          <w:b/>
          <w:bCs/>
          <w:i/>
          <w:sz w:val="28"/>
          <w:szCs w:val="28"/>
        </w:rPr>
        <w:t>1. Название статьи, автор, стиль</w:t>
      </w:r>
    </w:p>
    <w:p w:rsidR="002D7F2F" w:rsidRDefault="002D7F2F" w:rsidP="002D7F2F">
      <w:pPr>
        <w:numPr>
          <w:ilvl w:val="0"/>
          <w:numId w:val="1"/>
        </w:numPr>
        <w:spacing w:after="0" w:line="240" w:lineRule="auto"/>
        <w:jc w:val="both"/>
        <w:rPr>
          <w:rFonts w:ascii="Times New Roman" w:eastAsia="Calibri" w:hAnsi="Times New Roman" w:cs="Times New Roman"/>
          <w:bCs/>
          <w:sz w:val="28"/>
          <w:szCs w:val="28"/>
          <w:lang w:val="en-US"/>
        </w:rPr>
      </w:pPr>
      <w:r>
        <w:rPr>
          <w:rFonts w:ascii="Times New Roman" w:eastAsia="Calibri" w:hAnsi="Times New Roman" w:cs="Times New Roman"/>
          <w:bCs/>
          <w:sz w:val="28"/>
          <w:szCs w:val="28"/>
          <w:lang w:val="en-US"/>
        </w:rPr>
        <w:t xml:space="preserve">The article I’m going to give a review of is taken from … . – </w:t>
      </w:r>
      <w:r>
        <w:rPr>
          <w:rFonts w:ascii="Times New Roman" w:eastAsia="Calibri" w:hAnsi="Times New Roman" w:cs="Times New Roman"/>
          <w:bCs/>
          <w:sz w:val="28"/>
          <w:szCs w:val="28"/>
        </w:rPr>
        <w:t>Статья</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которую</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я</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сейчас</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хочу</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проанализировать</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из</w:t>
      </w:r>
      <w:r>
        <w:rPr>
          <w:rFonts w:ascii="Times New Roman" w:eastAsia="Calibri" w:hAnsi="Times New Roman" w:cs="Times New Roman"/>
          <w:bCs/>
          <w:sz w:val="28"/>
          <w:szCs w:val="28"/>
          <w:lang w:val="en-US"/>
        </w:rPr>
        <w:t xml:space="preserve"> … .</w:t>
      </w:r>
    </w:p>
    <w:p w:rsidR="002D7F2F" w:rsidRDefault="002D7F2F" w:rsidP="002D7F2F">
      <w:pPr>
        <w:numPr>
          <w:ilvl w:val="0"/>
          <w:numId w:val="1"/>
        </w:numPr>
        <w:spacing w:after="0" w:line="240" w:lineRule="auto"/>
        <w:jc w:val="both"/>
        <w:rPr>
          <w:rFonts w:ascii="Times New Roman" w:eastAsia="Calibri" w:hAnsi="Times New Roman" w:cs="Times New Roman"/>
          <w:bCs/>
          <w:sz w:val="28"/>
          <w:szCs w:val="28"/>
          <w:lang w:val="en-US"/>
        </w:rPr>
      </w:pPr>
      <w:r>
        <w:rPr>
          <w:rFonts w:ascii="Times New Roman" w:eastAsia="Calibri" w:hAnsi="Times New Roman" w:cs="Times New Roman"/>
          <w:bCs/>
          <w:sz w:val="28"/>
          <w:szCs w:val="28"/>
          <w:lang w:val="en-US"/>
        </w:rPr>
        <w:t xml:space="preserve">The headline of the article is … . – </w:t>
      </w:r>
      <w:r>
        <w:rPr>
          <w:rFonts w:ascii="Times New Roman" w:eastAsia="Calibri" w:hAnsi="Times New Roman" w:cs="Times New Roman"/>
          <w:bCs/>
          <w:sz w:val="28"/>
          <w:szCs w:val="28"/>
        </w:rPr>
        <w:t>Заголовок</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статьи</w:t>
      </w:r>
      <w:r>
        <w:rPr>
          <w:rFonts w:ascii="Times New Roman" w:eastAsia="Calibri" w:hAnsi="Times New Roman" w:cs="Times New Roman"/>
          <w:bCs/>
          <w:sz w:val="28"/>
          <w:szCs w:val="28"/>
          <w:lang w:val="en-US"/>
        </w:rPr>
        <w:t xml:space="preserve"> … .</w:t>
      </w:r>
    </w:p>
    <w:p w:rsidR="002D7F2F" w:rsidRDefault="002D7F2F" w:rsidP="002D7F2F">
      <w:pPr>
        <w:numPr>
          <w:ilvl w:val="0"/>
          <w:numId w:val="1"/>
        </w:numPr>
        <w:spacing w:after="0" w:line="240" w:lineRule="auto"/>
        <w:jc w:val="both"/>
        <w:rPr>
          <w:rFonts w:ascii="Times New Roman" w:eastAsia="Calibri" w:hAnsi="Times New Roman" w:cs="Times New Roman"/>
          <w:bCs/>
          <w:sz w:val="28"/>
          <w:szCs w:val="28"/>
          <w:lang w:val="en-US"/>
        </w:rPr>
      </w:pPr>
      <w:r>
        <w:rPr>
          <w:rFonts w:ascii="Times New Roman" w:eastAsia="Calibri" w:hAnsi="Times New Roman" w:cs="Times New Roman"/>
          <w:bCs/>
          <w:sz w:val="28"/>
          <w:szCs w:val="28"/>
          <w:lang w:val="en-US"/>
        </w:rPr>
        <w:t xml:space="preserve">The author of the article is … . – </w:t>
      </w:r>
      <w:r>
        <w:rPr>
          <w:rFonts w:ascii="Times New Roman" w:eastAsia="Calibri" w:hAnsi="Times New Roman" w:cs="Times New Roman"/>
          <w:bCs/>
          <w:sz w:val="28"/>
          <w:szCs w:val="28"/>
        </w:rPr>
        <w:t>Автор</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статьи</w:t>
      </w:r>
      <w:r>
        <w:rPr>
          <w:rFonts w:ascii="Times New Roman" w:eastAsia="Calibri" w:hAnsi="Times New Roman" w:cs="Times New Roman"/>
          <w:bCs/>
          <w:sz w:val="28"/>
          <w:szCs w:val="28"/>
          <w:lang w:val="en-US"/>
        </w:rPr>
        <w:t xml:space="preserve"> … .</w:t>
      </w:r>
    </w:p>
    <w:p w:rsidR="002D7F2F" w:rsidRDefault="002D7F2F" w:rsidP="002D7F2F">
      <w:pPr>
        <w:numPr>
          <w:ilvl w:val="0"/>
          <w:numId w:val="1"/>
        </w:numPr>
        <w:spacing w:after="0" w:line="240" w:lineRule="auto"/>
        <w:jc w:val="both"/>
        <w:rPr>
          <w:rFonts w:ascii="Times New Roman" w:eastAsia="Calibri" w:hAnsi="Times New Roman" w:cs="Times New Roman"/>
          <w:bCs/>
          <w:sz w:val="28"/>
          <w:szCs w:val="28"/>
          <w:lang w:val="en-US"/>
        </w:rPr>
      </w:pPr>
      <w:r>
        <w:rPr>
          <w:rFonts w:ascii="Times New Roman" w:eastAsia="Calibri" w:hAnsi="Times New Roman" w:cs="Times New Roman"/>
          <w:bCs/>
          <w:sz w:val="28"/>
          <w:szCs w:val="28"/>
          <w:lang w:val="en-US"/>
        </w:rPr>
        <w:t xml:space="preserve">It is written by … . – </w:t>
      </w:r>
      <w:r>
        <w:rPr>
          <w:rFonts w:ascii="Times New Roman" w:eastAsia="Calibri" w:hAnsi="Times New Roman" w:cs="Times New Roman"/>
          <w:bCs/>
          <w:sz w:val="28"/>
          <w:szCs w:val="28"/>
        </w:rPr>
        <w:t>Она</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написана</w:t>
      </w:r>
      <w:r>
        <w:rPr>
          <w:rFonts w:ascii="Times New Roman" w:eastAsia="Calibri" w:hAnsi="Times New Roman" w:cs="Times New Roman"/>
          <w:bCs/>
          <w:sz w:val="28"/>
          <w:szCs w:val="28"/>
          <w:lang w:val="en-US"/>
        </w:rPr>
        <w:t xml:space="preserve"> … .</w:t>
      </w:r>
    </w:p>
    <w:p w:rsidR="002D7F2F" w:rsidRDefault="002D7F2F" w:rsidP="002D7F2F">
      <w:pPr>
        <w:numPr>
          <w:ilvl w:val="0"/>
          <w:numId w:val="1"/>
        </w:num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lang w:val="en-US"/>
        </w:rPr>
        <w:t>The</w:t>
      </w:r>
      <w:r>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lang w:val="en-US"/>
        </w:rPr>
        <w:t>article</w:t>
      </w:r>
      <w:r>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lang w:val="en-US"/>
        </w:rPr>
        <w:t>under</w:t>
      </w:r>
      <w:r>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lang w:val="en-US"/>
        </w:rPr>
        <w:t>discussion</w:t>
      </w:r>
      <w:r>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lang w:val="en-US"/>
        </w:rPr>
        <w:t>is</w:t>
      </w:r>
      <w:r>
        <w:rPr>
          <w:rFonts w:ascii="Times New Roman" w:eastAsia="Calibri" w:hAnsi="Times New Roman" w:cs="Times New Roman"/>
          <w:bCs/>
          <w:sz w:val="28"/>
          <w:szCs w:val="28"/>
        </w:rPr>
        <w:t xml:space="preserve"> … . – Статья, которую мне сейчас хочется обсудить, ... .</w:t>
      </w:r>
    </w:p>
    <w:p w:rsidR="002D7F2F" w:rsidRDefault="002D7F2F" w:rsidP="002D7F2F">
      <w:pPr>
        <w:numPr>
          <w:ilvl w:val="0"/>
          <w:numId w:val="1"/>
        </w:numPr>
        <w:spacing w:after="0" w:line="240" w:lineRule="auto"/>
        <w:jc w:val="both"/>
        <w:rPr>
          <w:rFonts w:ascii="Times New Roman" w:eastAsia="Calibri" w:hAnsi="Times New Roman" w:cs="Times New Roman"/>
          <w:bCs/>
          <w:sz w:val="28"/>
          <w:szCs w:val="28"/>
          <w:lang w:val="en-US"/>
        </w:rPr>
      </w:pPr>
      <w:r>
        <w:rPr>
          <w:rFonts w:ascii="Times New Roman" w:eastAsia="Calibri" w:hAnsi="Times New Roman" w:cs="Times New Roman"/>
          <w:bCs/>
          <w:sz w:val="28"/>
          <w:szCs w:val="28"/>
          <w:lang w:val="en-US"/>
        </w:rPr>
        <w:t>The headline foreshadows … .</w:t>
      </w:r>
      <w:r>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Заголовок</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приоткрывает … .</w:t>
      </w:r>
    </w:p>
    <w:p w:rsidR="002D7F2F" w:rsidRDefault="002D7F2F" w:rsidP="002D7F2F">
      <w:pPr>
        <w:spacing w:after="0" w:line="240" w:lineRule="auto"/>
        <w:ind w:firstLine="709"/>
        <w:jc w:val="both"/>
        <w:rPr>
          <w:rFonts w:ascii="Times New Roman" w:eastAsia="Calibri" w:hAnsi="Times New Roman" w:cs="Times New Roman"/>
          <w:b/>
          <w:bCs/>
          <w:i/>
          <w:sz w:val="28"/>
          <w:szCs w:val="28"/>
          <w:lang w:val="en-US"/>
        </w:rPr>
      </w:pPr>
      <w:r>
        <w:rPr>
          <w:rFonts w:ascii="Times New Roman" w:eastAsia="Calibri" w:hAnsi="Times New Roman" w:cs="Times New Roman"/>
          <w:b/>
          <w:bCs/>
          <w:i/>
          <w:sz w:val="28"/>
          <w:szCs w:val="28"/>
          <w:lang w:val="en-US"/>
        </w:rPr>
        <w:t xml:space="preserve">2. </w:t>
      </w:r>
      <w:r>
        <w:rPr>
          <w:rFonts w:ascii="Times New Roman" w:eastAsia="Calibri" w:hAnsi="Times New Roman" w:cs="Times New Roman"/>
          <w:b/>
          <w:bCs/>
          <w:i/>
          <w:sz w:val="28"/>
          <w:szCs w:val="28"/>
        </w:rPr>
        <w:t>Тема</w:t>
      </w:r>
      <w:r>
        <w:rPr>
          <w:rFonts w:ascii="Times New Roman" w:eastAsia="Calibri" w:hAnsi="Times New Roman" w:cs="Times New Roman"/>
          <w:b/>
          <w:bCs/>
          <w:i/>
          <w:sz w:val="28"/>
          <w:szCs w:val="28"/>
          <w:lang w:val="en-US"/>
        </w:rPr>
        <w:t xml:space="preserve">. </w:t>
      </w:r>
      <w:r>
        <w:rPr>
          <w:rFonts w:ascii="Times New Roman" w:eastAsia="Calibri" w:hAnsi="Times New Roman" w:cs="Times New Roman"/>
          <w:b/>
          <w:bCs/>
          <w:i/>
          <w:sz w:val="28"/>
          <w:szCs w:val="28"/>
        </w:rPr>
        <w:t>Логические</w:t>
      </w:r>
      <w:r>
        <w:rPr>
          <w:rFonts w:ascii="Times New Roman" w:eastAsia="Calibri" w:hAnsi="Times New Roman" w:cs="Times New Roman"/>
          <w:b/>
          <w:bCs/>
          <w:i/>
          <w:sz w:val="28"/>
          <w:szCs w:val="28"/>
          <w:lang w:val="en-US"/>
        </w:rPr>
        <w:t xml:space="preserve"> </w:t>
      </w:r>
      <w:r>
        <w:rPr>
          <w:rFonts w:ascii="Times New Roman" w:eastAsia="Calibri" w:hAnsi="Times New Roman" w:cs="Times New Roman"/>
          <w:b/>
          <w:bCs/>
          <w:i/>
          <w:sz w:val="28"/>
          <w:szCs w:val="28"/>
        </w:rPr>
        <w:t>части</w:t>
      </w:r>
    </w:p>
    <w:p w:rsidR="002D7F2F" w:rsidRDefault="002D7F2F" w:rsidP="002D7F2F">
      <w:pPr>
        <w:numPr>
          <w:ilvl w:val="0"/>
          <w:numId w:val="2"/>
        </w:numPr>
        <w:spacing w:after="0" w:line="240" w:lineRule="auto"/>
        <w:jc w:val="both"/>
        <w:rPr>
          <w:rFonts w:ascii="Times New Roman" w:eastAsia="Calibri" w:hAnsi="Times New Roman" w:cs="Times New Roman"/>
          <w:bCs/>
          <w:sz w:val="28"/>
          <w:szCs w:val="28"/>
          <w:lang w:val="en-US"/>
        </w:rPr>
      </w:pPr>
      <w:r>
        <w:rPr>
          <w:rFonts w:ascii="Times New Roman" w:eastAsia="Calibri" w:hAnsi="Times New Roman" w:cs="Times New Roman"/>
          <w:bCs/>
          <w:sz w:val="28"/>
          <w:szCs w:val="28"/>
          <w:lang w:val="en-US"/>
        </w:rPr>
        <w:t xml:space="preserve">The topic of the article is … . – </w:t>
      </w:r>
      <w:r>
        <w:rPr>
          <w:rFonts w:ascii="Times New Roman" w:eastAsia="Calibri" w:hAnsi="Times New Roman" w:cs="Times New Roman"/>
          <w:bCs/>
          <w:sz w:val="28"/>
          <w:szCs w:val="28"/>
        </w:rPr>
        <w:t>Тема</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статьи</w:t>
      </w:r>
      <w:r>
        <w:rPr>
          <w:rFonts w:ascii="Times New Roman" w:eastAsia="Calibri" w:hAnsi="Times New Roman" w:cs="Times New Roman"/>
          <w:bCs/>
          <w:sz w:val="28"/>
          <w:szCs w:val="28"/>
          <w:lang w:val="en-US"/>
        </w:rPr>
        <w:t xml:space="preserve"> … .</w:t>
      </w:r>
    </w:p>
    <w:p w:rsidR="002D7F2F" w:rsidRDefault="002D7F2F" w:rsidP="002D7F2F">
      <w:pPr>
        <w:numPr>
          <w:ilvl w:val="0"/>
          <w:numId w:val="2"/>
        </w:numPr>
        <w:spacing w:after="0" w:line="240" w:lineRule="auto"/>
        <w:jc w:val="both"/>
        <w:rPr>
          <w:rFonts w:ascii="Times New Roman" w:eastAsia="Calibri" w:hAnsi="Times New Roman" w:cs="Times New Roman"/>
          <w:bCs/>
          <w:sz w:val="28"/>
          <w:szCs w:val="28"/>
          <w:lang w:val="en-US"/>
        </w:rPr>
      </w:pPr>
      <w:r>
        <w:rPr>
          <w:rFonts w:ascii="Times New Roman" w:eastAsia="Calibri" w:hAnsi="Times New Roman" w:cs="Times New Roman"/>
          <w:bCs/>
          <w:sz w:val="28"/>
          <w:szCs w:val="28"/>
          <w:lang w:val="en-US"/>
        </w:rPr>
        <w:t xml:space="preserve">The key issue of the article is … . – </w:t>
      </w:r>
      <w:r>
        <w:rPr>
          <w:rFonts w:ascii="Times New Roman" w:eastAsia="Calibri" w:hAnsi="Times New Roman" w:cs="Times New Roman"/>
          <w:bCs/>
          <w:sz w:val="28"/>
          <w:szCs w:val="28"/>
        </w:rPr>
        <w:t>Ключевым</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вопросом</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в</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статье</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является</w:t>
      </w:r>
      <w:r>
        <w:rPr>
          <w:rFonts w:ascii="Times New Roman" w:eastAsia="Calibri" w:hAnsi="Times New Roman" w:cs="Times New Roman"/>
          <w:bCs/>
          <w:sz w:val="28"/>
          <w:szCs w:val="28"/>
          <w:lang w:val="en-US"/>
        </w:rPr>
        <w:t xml:space="preserve"> … .</w:t>
      </w:r>
    </w:p>
    <w:p w:rsidR="002D7F2F" w:rsidRDefault="002D7F2F" w:rsidP="002D7F2F">
      <w:pPr>
        <w:numPr>
          <w:ilvl w:val="0"/>
          <w:numId w:val="2"/>
        </w:numPr>
        <w:spacing w:after="0" w:line="240" w:lineRule="auto"/>
        <w:jc w:val="both"/>
        <w:rPr>
          <w:rFonts w:ascii="Times New Roman" w:eastAsia="Calibri" w:hAnsi="Times New Roman" w:cs="Times New Roman"/>
          <w:bCs/>
          <w:sz w:val="28"/>
          <w:szCs w:val="28"/>
          <w:lang w:val="en-US"/>
        </w:rPr>
      </w:pPr>
      <w:r>
        <w:rPr>
          <w:rFonts w:ascii="Times New Roman" w:eastAsia="Calibri" w:hAnsi="Times New Roman" w:cs="Times New Roman"/>
          <w:bCs/>
          <w:sz w:val="28"/>
          <w:szCs w:val="28"/>
          <w:lang w:val="en-US"/>
        </w:rPr>
        <w:t xml:space="preserve">The article under discussion is devoted to the problem … . – </w:t>
      </w:r>
      <w:r>
        <w:rPr>
          <w:rFonts w:ascii="Times New Roman" w:eastAsia="Calibri" w:hAnsi="Times New Roman" w:cs="Times New Roman"/>
          <w:bCs/>
          <w:sz w:val="28"/>
          <w:szCs w:val="28"/>
        </w:rPr>
        <w:t>Статью</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которую</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мы</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обсуждаем</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посвящена</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проблеме</w:t>
      </w:r>
      <w:r>
        <w:rPr>
          <w:rFonts w:ascii="Times New Roman" w:eastAsia="Calibri" w:hAnsi="Times New Roman" w:cs="Times New Roman"/>
          <w:bCs/>
          <w:sz w:val="28"/>
          <w:szCs w:val="28"/>
          <w:lang w:val="en-US"/>
        </w:rPr>
        <w:t xml:space="preserve"> … .</w:t>
      </w:r>
    </w:p>
    <w:p w:rsidR="002D7F2F" w:rsidRDefault="002D7F2F" w:rsidP="002D7F2F">
      <w:pPr>
        <w:numPr>
          <w:ilvl w:val="0"/>
          <w:numId w:val="2"/>
        </w:numPr>
        <w:spacing w:after="0" w:line="240" w:lineRule="auto"/>
        <w:jc w:val="both"/>
        <w:rPr>
          <w:rFonts w:ascii="Times New Roman" w:eastAsia="Calibri" w:hAnsi="Times New Roman" w:cs="Times New Roman"/>
          <w:bCs/>
          <w:sz w:val="28"/>
          <w:szCs w:val="28"/>
          <w:lang w:val="en-US"/>
        </w:rPr>
      </w:pPr>
      <w:r>
        <w:rPr>
          <w:rFonts w:ascii="Times New Roman" w:eastAsia="Calibri" w:hAnsi="Times New Roman" w:cs="Times New Roman"/>
          <w:bCs/>
          <w:sz w:val="28"/>
          <w:szCs w:val="28"/>
          <w:lang w:val="en-US"/>
        </w:rPr>
        <w:t xml:space="preserve">The author in the article touches upon the problem of … . – </w:t>
      </w:r>
      <w:r>
        <w:rPr>
          <w:rFonts w:ascii="Times New Roman" w:eastAsia="Calibri" w:hAnsi="Times New Roman" w:cs="Times New Roman"/>
          <w:bCs/>
          <w:sz w:val="28"/>
          <w:szCs w:val="28"/>
        </w:rPr>
        <w:t>В</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статье</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автор</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затрагивает</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проблему</w:t>
      </w:r>
      <w:r>
        <w:rPr>
          <w:rFonts w:ascii="Times New Roman" w:eastAsia="Calibri" w:hAnsi="Times New Roman" w:cs="Times New Roman"/>
          <w:bCs/>
          <w:sz w:val="28"/>
          <w:szCs w:val="28"/>
          <w:lang w:val="en-US"/>
        </w:rPr>
        <w:t xml:space="preserve"> … .</w:t>
      </w:r>
    </w:p>
    <w:p w:rsidR="002D7F2F" w:rsidRDefault="002D7F2F" w:rsidP="002D7F2F">
      <w:pPr>
        <w:numPr>
          <w:ilvl w:val="0"/>
          <w:numId w:val="2"/>
        </w:num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I’d like to make some remarks concerning … . – Я бы хотел сделать несколько замечаний по поводу … .</w:t>
      </w:r>
    </w:p>
    <w:p w:rsidR="002D7F2F" w:rsidRDefault="002D7F2F" w:rsidP="002D7F2F">
      <w:pPr>
        <w:numPr>
          <w:ilvl w:val="0"/>
          <w:numId w:val="2"/>
        </w:numPr>
        <w:spacing w:after="0" w:line="240" w:lineRule="auto"/>
        <w:jc w:val="both"/>
        <w:rPr>
          <w:rFonts w:ascii="Times New Roman" w:eastAsia="Calibri" w:hAnsi="Times New Roman" w:cs="Times New Roman"/>
          <w:bCs/>
          <w:sz w:val="28"/>
          <w:szCs w:val="28"/>
          <w:lang w:val="en-US"/>
        </w:rPr>
      </w:pPr>
      <w:r>
        <w:rPr>
          <w:rFonts w:ascii="Times New Roman" w:eastAsia="Calibri" w:hAnsi="Times New Roman" w:cs="Times New Roman"/>
          <w:bCs/>
          <w:sz w:val="28"/>
          <w:szCs w:val="28"/>
          <w:lang w:val="en-US"/>
        </w:rPr>
        <w:t xml:space="preserve">I’d like to mention briefly that … . – </w:t>
      </w:r>
      <w:r>
        <w:rPr>
          <w:rFonts w:ascii="Times New Roman" w:eastAsia="Calibri" w:hAnsi="Times New Roman" w:cs="Times New Roman"/>
          <w:bCs/>
          <w:sz w:val="28"/>
          <w:szCs w:val="28"/>
        </w:rPr>
        <w:t>Хотелось</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бы</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кратко</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отметить</w:t>
      </w:r>
      <w:r>
        <w:rPr>
          <w:rFonts w:ascii="Times New Roman" w:eastAsia="Calibri" w:hAnsi="Times New Roman" w:cs="Times New Roman"/>
          <w:bCs/>
          <w:sz w:val="28"/>
          <w:szCs w:val="28"/>
          <w:lang w:val="en-US"/>
        </w:rPr>
        <w:t xml:space="preserve"> … .</w:t>
      </w:r>
    </w:p>
    <w:p w:rsidR="002D7F2F" w:rsidRDefault="002D7F2F" w:rsidP="002D7F2F">
      <w:pPr>
        <w:numPr>
          <w:ilvl w:val="0"/>
          <w:numId w:val="2"/>
        </w:numPr>
        <w:spacing w:after="0" w:line="240" w:lineRule="auto"/>
        <w:jc w:val="both"/>
        <w:rPr>
          <w:rFonts w:ascii="Times New Roman" w:eastAsia="Calibri" w:hAnsi="Times New Roman" w:cs="Times New Roman"/>
          <w:bCs/>
          <w:sz w:val="28"/>
          <w:szCs w:val="28"/>
          <w:lang w:val="en-US"/>
        </w:rPr>
      </w:pPr>
      <w:r>
        <w:rPr>
          <w:rFonts w:ascii="Times New Roman" w:eastAsia="Calibri" w:hAnsi="Times New Roman" w:cs="Times New Roman"/>
          <w:bCs/>
          <w:sz w:val="28"/>
          <w:szCs w:val="28"/>
          <w:lang w:val="en-US"/>
        </w:rPr>
        <w:t xml:space="preserve">I’d like to comment on the problem of … . – </w:t>
      </w:r>
      <w:r>
        <w:rPr>
          <w:rFonts w:ascii="Times New Roman" w:eastAsia="Calibri" w:hAnsi="Times New Roman" w:cs="Times New Roman"/>
          <w:bCs/>
          <w:sz w:val="28"/>
          <w:szCs w:val="28"/>
        </w:rPr>
        <w:t>Я</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бы</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хотел</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прокомментировать</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 xml:space="preserve">проблему </w:t>
      </w:r>
      <w:r>
        <w:rPr>
          <w:rFonts w:ascii="Times New Roman" w:eastAsia="Calibri" w:hAnsi="Times New Roman" w:cs="Times New Roman"/>
          <w:bCs/>
          <w:sz w:val="28"/>
          <w:szCs w:val="28"/>
          <w:lang w:val="en-US"/>
        </w:rPr>
        <w:t>…</w:t>
      </w:r>
      <w:r>
        <w:rPr>
          <w:rFonts w:ascii="Times New Roman" w:eastAsia="Calibri" w:hAnsi="Times New Roman" w:cs="Times New Roman"/>
          <w:bCs/>
          <w:sz w:val="28"/>
          <w:szCs w:val="28"/>
        </w:rPr>
        <w:t xml:space="preserve"> .</w:t>
      </w:r>
    </w:p>
    <w:p w:rsidR="002D7F2F" w:rsidRDefault="002D7F2F" w:rsidP="002D7F2F">
      <w:pPr>
        <w:numPr>
          <w:ilvl w:val="0"/>
          <w:numId w:val="2"/>
        </w:numPr>
        <w:spacing w:after="0" w:line="240" w:lineRule="auto"/>
        <w:jc w:val="both"/>
        <w:rPr>
          <w:rFonts w:ascii="Times New Roman" w:eastAsia="Calibri" w:hAnsi="Times New Roman" w:cs="Times New Roman"/>
          <w:bCs/>
          <w:sz w:val="28"/>
          <w:szCs w:val="28"/>
          <w:lang w:val="en-US"/>
        </w:rPr>
      </w:pPr>
      <w:r>
        <w:rPr>
          <w:rFonts w:ascii="Times New Roman" w:eastAsia="Calibri" w:hAnsi="Times New Roman" w:cs="Times New Roman"/>
          <w:bCs/>
          <w:sz w:val="28"/>
          <w:szCs w:val="28"/>
          <w:lang w:val="en-US"/>
        </w:rPr>
        <w:t xml:space="preserve">The article under discussion may be divided into several logically connected parts which are … . – </w:t>
      </w:r>
      <w:r>
        <w:rPr>
          <w:rFonts w:ascii="Times New Roman" w:eastAsia="Calibri" w:hAnsi="Times New Roman" w:cs="Times New Roman"/>
          <w:bCs/>
          <w:sz w:val="28"/>
          <w:szCs w:val="28"/>
        </w:rPr>
        <w:t>Статья</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может</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быть</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разделена</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на</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несколько</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логически</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взаимосвязанных</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частей</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таких</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как</w:t>
      </w:r>
      <w:r>
        <w:rPr>
          <w:rFonts w:ascii="Times New Roman" w:eastAsia="Calibri" w:hAnsi="Times New Roman" w:cs="Times New Roman"/>
          <w:bCs/>
          <w:sz w:val="28"/>
          <w:szCs w:val="28"/>
          <w:lang w:val="en-US"/>
        </w:rPr>
        <w:t xml:space="preserve"> … .</w:t>
      </w:r>
    </w:p>
    <w:p w:rsidR="002D7F2F" w:rsidRDefault="002D7F2F" w:rsidP="002D7F2F">
      <w:pPr>
        <w:spacing w:after="0" w:line="240" w:lineRule="auto"/>
        <w:ind w:firstLine="709"/>
        <w:jc w:val="both"/>
        <w:rPr>
          <w:rFonts w:ascii="Times New Roman" w:eastAsia="Calibri" w:hAnsi="Times New Roman" w:cs="Times New Roman"/>
          <w:b/>
          <w:bCs/>
          <w:i/>
          <w:sz w:val="28"/>
          <w:szCs w:val="28"/>
          <w:lang w:val="en-US"/>
        </w:rPr>
      </w:pPr>
      <w:r>
        <w:rPr>
          <w:rFonts w:ascii="Times New Roman" w:eastAsia="Calibri" w:hAnsi="Times New Roman" w:cs="Times New Roman"/>
          <w:b/>
          <w:bCs/>
          <w:i/>
          <w:sz w:val="28"/>
          <w:szCs w:val="28"/>
          <w:lang w:val="en-US"/>
        </w:rPr>
        <w:t xml:space="preserve">3. </w:t>
      </w:r>
      <w:r>
        <w:rPr>
          <w:rFonts w:ascii="Times New Roman" w:eastAsia="Calibri" w:hAnsi="Times New Roman" w:cs="Times New Roman"/>
          <w:b/>
          <w:bCs/>
          <w:i/>
          <w:sz w:val="28"/>
          <w:szCs w:val="28"/>
        </w:rPr>
        <w:t>Краткое</w:t>
      </w:r>
      <w:r>
        <w:rPr>
          <w:rFonts w:ascii="Times New Roman" w:eastAsia="Calibri" w:hAnsi="Times New Roman" w:cs="Times New Roman"/>
          <w:b/>
          <w:bCs/>
          <w:i/>
          <w:sz w:val="28"/>
          <w:szCs w:val="28"/>
          <w:lang w:val="en-US"/>
        </w:rPr>
        <w:t xml:space="preserve"> </w:t>
      </w:r>
      <w:r>
        <w:rPr>
          <w:rFonts w:ascii="Times New Roman" w:eastAsia="Calibri" w:hAnsi="Times New Roman" w:cs="Times New Roman"/>
          <w:b/>
          <w:bCs/>
          <w:i/>
          <w:sz w:val="28"/>
          <w:szCs w:val="28"/>
        </w:rPr>
        <w:t>содержание</w:t>
      </w:r>
    </w:p>
    <w:p w:rsidR="002D7F2F" w:rsidRDefault="002D7F2F" w:rsidP="002D7F2F">
      <w:pPr>
        <w:numPr>
          <w:ilvl w:val="0"/>
          <w:numId w:val="3"/>
        </w:numPr>
        <w:spacing w:after="0" w:line="240" w:lineRule="auto"/>
        <w:jc w:val="both"/>
        <w:rPr>
          <w:rFonts w:ascii="Times New Roman" w:eastAsia="Calibri" w:hAnsi="Times New Roman" w:cs="Times New Roman"/>
          <w:bCs/>
          <w:sz w:val="28"/>
          <w:szCs w:val="28"/>
          <w:lang w:val="en-US"/>
        </w:rPr>
      </w:pPr>
      <w:r>
        <w:rPr>
          <w:rFonts w:ascii="Times New Roman" w:eastAsia="Calibri" w:hAnsi="Times New Roman" w:cs="Times New Roman"/>
          <w:bCs/>
          <w:sz w:val="28"/>
          <w:szCs w:val="28"/>
          <w:lang w:val="en-US"/>
        </w:rPr>
        <w:t xml:space="preserve">The author starts by telling the reader that … . – </w:t>
      </w:r>
      <w:r>
        <w:rPr>
          <w:rFonts w:ascii="Times New Roman" w:eastAsia="Calibri" w:hAnsi="Times New Roman" w:cs="Times New Roman"/>
          <w:bCs/>
          <w:sz w:val="28"/>
          <w:szCs w:val="28"/>
        </w:rPr>
        <w:t>Автор</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начинает</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рассказывая</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читателю</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что</w:t>
      </w:r>
      <w:r>
        <w:rPr>
          <w:rFonts w:ascii="Times New Roman" w:eastAsia="Calibri" w:hAnsi="Times New Roman" w:cs="Times New Roman"/>
          <w:bCs/>
          <w:sz w:val="28"/>
          <w:szCs w:val="28"/>
          <w:lang w:val="en-US"/>
        </w:rPr>
        <w:t xml:space="preserve"> … .</w:t>
      </w:r>
    </w:p>
    <w:p w:rsidR="002D7F2F" w:rsidRDefault="002D7F2F" w:rsidP="002D7F2F">
      <w:pPr>
        <w:numPr>
          <w:ilvl w:val="0"/>
          <w:numId w:val="3"/>
        </w:numPr>
        <w:spacing w:after="0" w:line="240" w:lineRule="auto"/>
        <w:jc w:val="both"/>
        <w:rPr>
          <w:rFonts w:ascii="Times New Roman" w:eastAsia="Calibri" w:hAnsi="Times New Roman" w:cs="Times New Roman"/>
          <w:bCs/>
          <w:sz w:val="28"/>
          <w:szCs w:val="28"/>
          <w:lang w:val="en-US"/>
        </w:rPr>
      </w:pPr>
      <w:r>
        <w:rPr>
          <w:rFonts w:ascii="Times New Roman" w:eastAsia="Calibri" w:hAnsi="Times New Roman" w:cs="Times New Roman"/>
          <w:bCs/>
          <w:sz w:val="28"/>
          <w:szCs w:val="28"/>
          <w:lang w:val="en-US"/>
        </w:rPr>
        <w:t xml:space="preserve">At the beginning of the story the author … – </w:t>
      </w:r>
      <w:r>
        <w:rPr>
          <w:rFonts w:ascii="Times New Roman" w:eastAsia="Calibri" w:hAnsi="Times New Roman" w:cs="Times New Roman"/>
          <w:bCs/>
          <w:sz w:val="28"/>
          <w:szCs w:val="28"/>
        </w:rPr>
        <w:t>В</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начале</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истории</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автор</w:t>
      </w:r>
      <w:r>
        <w:rPr>
          <w:rFonts w:ascii="Times New Roman" w:eastAsia="Calibri" w:hAnsi="Times New Roman" w:cs="Times New Roman"/>
          <w:bCs/>
          <w:sz w:val="28"/>
          <w:szCs w:val="28"/>
          <w:lang w:val="en-US"/>
        </w:rPr>
        <w:t xml:space="preserve"> …</w:t>
      </w:r>
    </w:p>
    <w:p w:rsidR="002D7F2F" w:rsidRDefault="002D7F2F" w:rsidP="002D7F2F">
      <w:pPr>
        <w:numPr>
          <w:ilvl w:val="0"/>
          <w:numId w:val="4"/>
        </w:num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lang w:val="en-US"/>
        </w:rPr>
        <w:t>…</w:t>
      </w:r>
      <w:r>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lang w:val="en-US"/>
        </w:rPr>
        <w:t>describes</w:t>
      </w:r>
      <w:r>
        <w:rPr>
          <w:rFonts w:ascii="Times New Roman" w:eastAsia="Calibri" w:hAnsi="Times New Roman" w:cs="Times New Roman"/>
          <w:bCs/>
          <w:sz w:val="28"/>
          <w:szCs w:val="28"/>
        </w:rPr>
        <w:t xml:space="preserve"> – … описывает,</w:t>
      </w:r>
    </w:p>
    <w:p w:rsidR="002D7F2F" w:rsidRDefault="002D7F2F" w:rsidP="002D7F2F">
      <w:pPr>
        <w:numPr>
          <w:ilvl w:val="0"/>
          <w:numId w:val="4"/>
        </w:num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lang w:val="en-US"/>
        </w:rPr>
        <w:t>depicts</w:t>
      </w:r>
      <w:r>
        <w:rPr>
          <w:rFonts w:ascii="Times New Roman" w:eastAsia="Calibri" w:hAnsi="Times New Roman" w:cs="Times New Roman"/>
          <w:bCs/>
          <w:sz w:val="28"/>
          <w:szCs w:val="28"/>
        </w:rPr>
        <w:t xml:space="preserve"> – … изображает,</w:t>
      </w:r>
    </w:p>
    <w:p w:rsidR="002D7F2F" w:rsidRDefault="002D7F2F" w:rsidP="002D7F2F">
      <w:pPr>
        <w:numPr>
          <w:ilvl w:val="0"/>
          <w:numId w:val="4"/>
        </w:num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lang w:val="en-US"/>
        </w:rPr>
        <w:t>touches</w:t>
      </w:r>
      <w:r>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lang w:val="en-US"/>
        </w:rPr>
        <w:t>upon</w:t>
      </w:r>
      <w:r>
        <w:rPr>
          <w:rFonts w:ascii="Times New Roman" w:eastAsia="Calibri" w:hAnsi="Times New Roman" w:cs="Times New Roman"/>
          <w:bCs/>
          <w:sz w:val="28"/>
          <w:szCs w:val="28"/>
        </w:rPr>
        <w:t xml:space="preserve"> – … затрагивает,</w:t>
      </w:r>
    </w:p>
    <w:p w:rsidR="002D7F2F" w:rsidRDefault="002D7F2F" w:rsidP="002D7F2F">
      <w:pPr>
        <w:numPr>
          <w:ilvl w:val="0"/>
          <w:numId w:val="4"/>
        </w:num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lang w:val="en-US"/>
        </w:rPr>
        <w:t>explains</w:t>
      </w:r>
      <w:r>
        <w:rPr>
          <w:rFonts w:ascii="Times New Roman" w:eastAsia="Calibri" w:hAnsi="Times New Roman" w:cs="Times New Roman"/>
          <w:bCs/>
          <w:sz w:val="28"/>
          <w:szCs w:val="28"/>
        </w:rPr>
        <w:t xml:space="preserve"> – … объясняет,</w:t>
      </w:r>
    </w:p>
    <w:p w:rsidR="002D7F2F" w:rsidRDefault="002D7F2F" w:rsidP="002D7F2F">
      <w:pPr>
        <w:numPr>
          <w:ilvl w:val="0"/>
          <w:numId w:val="4"/>
        </w:num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lang w:val="en-US"/>
        </w:rPr>
        <w:t>introduces</w:t>
      </w:r>
      <w:r>
        <w:rPr>
          <w:rFonts w:ascii="Times New Roman" w:eastAsia="Calibri" w:hAnsi="Times New Roman" w:cs="Times New Roman"/>
          <w:bCs/>
          <w:sz w:val="28"/>
          <w:szCs w:val="28"/>
        </w:rPr>
        <w:t xml:space="preserve"> – … знакомит,</w:t>
      </w:r>
    </w:p>
    <w:p w:rsidR="002D7F2F" w:rsidRDefault="002D7F2F" w:rsidP="002D7F2F">
      <w:pPr>
        <w:numPr>
          <w:ilvl w:val="0"/>
          <w:numId w:val="4"/>
        </w:num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lang w:val="en-US"/>
        </w:rPr>
        <w:t>mentions</w:t>
      </w:r>
      <w:r>
        <w:rPr>
          <w:rFonts w:ascii="Times New Roman" w:eastAsia="Calibri" w:hAnsi="Times New Roman" w:cs="Times New Roman"/>
          <w:bCs/>
          <w:sz w:val="28"/>
          <w:szCs w:val="28"/>
        </w:rPr>
        <w:t xml:space="preserve"> – … упоминает,</w:t>
      </w:r>
    </w:p>
    <w:p w:rsidR="002D7F2F" w:rsidRDefault="002D7F2F" w:rsidP="002D7F2F">
      <w:pPr>
        <w:numPr>
          <w:ilvl w:val="0"/>
          <w:numId w:val="4"/>
        </w:numPr>
        <w:spacing w:after="0" w:line="240" w:lineRule="auto"/>
        <w:jc w:val="both"/>
        <w:rPr>
          <w:rFonts w:ascii="Times New Roman" w:eastAsia="Calibri" w:hAnsi="Times New Roman" w:cs="Times New Roman"/>
          <w:bCs/>
          <w:sz w:val="28"/>
          <w:szCs w:val="28"/>
          <w:lang w:val="en-US"/>
        </w:rPr>
      </w:pPr>
      <w:r>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lang w:val="en-US"/>
        </w:rPr>
        <w:t>recalls – …</w:t>
      </w:r>
      <w:r>
        <w:rPr>
          <w:rFonts w:ascii="Times New Roman" w:eastAsia="Calibri" w:hAnsi="Times New Roman" w:cs="Times New Roman"/>
          <w:bCs/>
          <w:sz w:val="28"/>
          <w:szCs w:val="28"/>
        </w:rPr>
        <w:t xml:space="preserve"> вспоминает,</w:t>
      </w:r>
    </w:p>
    <w:p w:rsidR="002D7F2F" w:rsidRDefault="002D7F2F" w:rsidP="002D7F2F">
      <w:pPr>
        <w:numPr>
          <w:ilvl w:val="0"/>
          <w:numId w:val="4"/>
        </w:num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lastRenderedPageBreak/>
        <w:t xml:space="preserve">… </w:t>
      </w:r>
      <w:r>
        <w:rPr>
          <w:rFonts w:ascii="Times New Roman" w:eastAsia="Calibri" w:hAnsi="Times New Roman" w:cs="Times New Roman"/>
          <w:bCs/>
          <w:sz w:val="28"/>
          <w:szCs w:val="28"/>
          <w:lang w:val="en-US"/>
        </w:rPr>
        <w:t>makes</w:t>
      </w:r>
      <w:r>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lang w:val="en-US"/>
        </w:rPr>
        <w:t>a</w:t>
      </w:r>
      <w:r>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lang w:val="en-US"/>
        </w:rPr>
        <w:t>few</w:t>
      </w:r>
      <w:r>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lang w:val="en-US"/>
        </w:rPr>
        <w:t>critical</w:t>
      </w:r>
      <w:r>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lang w:val="en-US"/>
        </w:rPr>
        <w:t>remarks</w:t>
      </w:r>
      <w:r>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lang w:val="en-US"/>
        </w:rPr>
        <w:t>on</w:t>
      </w:r>
      <w:r>
        <w:rPr>
          <w:rFonts w:ascii="Times New Roman" w:eastAsia="Calibri" w:hAnsi="Times New Roman" w:cs="Times New Roman"/>
          <w:bCs/>
          <w:sz w:val="28"/>
          <w:szCs w:val="28"/>
        </w:rPr>
        <w:t xml:space="preserve"> … . – … делает несколько критических замечаний о … .</w:t>
      </w:r>
    </w:p>
    <w:p w:rsidR="002D7F2F" w:rsidRDefault="002D7F2F" w:rsidP="002D7F2F">
      <w:pPr>
        <w:numPr>
          <w:ilvl w:val="0"/>
          <w:numId w:val="3"/>
        </w:numPr>
        <w:spacing w:after="0" w:line="240" w:lineRule="auto"/>
        <w:jc w:val="both"/>
        <w:rPr>
          <w:rFonts w:ascii="Times New Roman" w:eastAsia="Calibri" w:hAnsi="Times New Roman" w:cs="Times New Roman"/>
          <w:bCs/>
          <w:sz w:val="28"/>
          <w:szCs w:val="28"/>
          <w:lang w:val="en-US"/>
        </w:rPr>
      </w:pPr>
      <w:r>
        <w:rPr>
          <w:rFonts w:ascii="Times New Roman" w:eastAsia="Calibri" w:hAnsi="Times New Roman" w:cs="Times New Roman"/>
          <w:bCs/>
          <w:sz w:val="28"/>
          <w:szCs w:val="28"/>
          <w:lang w:val="en-US"/>
        </w:rPr>
        <w:t xml:space="preserve">The story begins (opens) with a (the) … – </w:t>
      </w:r>
      <w:r>
        <w:rPr>
          <w:rFonts w:ascii="Times New Roman" w:eastAsia="Calibri" w:hAnsi="Times New Roman" w:cs="Times New Roman"/>
          <w:bCs/>
          <w:sz w:val="28"/>
          <w:szCs w:val="28"/>
        </w:rPr>
        <w:t>История</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начинается</w:t>
      </w:r>
      <w:r>
        <w:rPr>
          <w:rFonts w:ascii="Times New Roman" w:eastAsia="Calibri" w:hAnsi="Times New Roman" w:cs="Times New Roman"/>
          <w:bCs/>
          <w:sz w:val="28"/>
          <w:szCs w:val="28"/>
          <w:lang w:val="en-US"/>
        </w:rPr>
        <w:t xml:space="preserve"> … </w:t>
      </w:r>
    </w:p>
    <w:p w:rsidR="002D7F2F" w:rsidRDefault="002D7F2F" w:rsidP="002D7F2F">
      <w:pPr>
        <w:numPr>
          <w:ilvl w:val="0"/>
          <w:numId w:val="4"/>
        </w:numPr>
        <w:spacing w:after="0" w:line="240" w:lineRule="auto"/>
        <w:jc w:val="both"/>
        <w:rPr>
          <w:rFonts w:ascii="Times New Roman" w:eastAsia="Calibri" w:hAnsi="Times New Roman" w:cs="Times New Roman"/>
          <w:bCs/>
          <w:sz w:val="28"/>
          <w:szCs w:val="28"/>
          <w:lang w:val="en-US"/>
        </w:rPr>
      </w:pPr>
      <w:r>
        <w:rPr>
          <w:rFonts w:ascii="Times New Roman" w:eastAsia="Calibri" w:hAnsi="Times New Roman" w:cs="Times New Roman"/>
          <w:bCs/>
          <w:sz w:val="28"/>
          <w:szCs w:val="28"/>
          <w:lang w:val="en-US"/>
        </w:rPr>
        <w:t>…</w:t>
      </w:r>
      <w:r>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lang w:val="en-US"/>
        </w:rPr>
        <w:t>description of …</w:t>
      </w:r>
      <w:r>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lang w:val="en-US"/>
        </w:rPr>
        <w:t xml:space="preserve">– … </w:t>
      </w:r>
      <w:r>
        <w:rPr>
          <w:rFonts w:ascii="Times New Roman" w:eastAsia="Calibri" w:hAnsi="Times New Roman" w:cs="Times New Roman"/>
          <w:bCs/>
          <w:sz w:val="28"/>
          <w:szCs w:val="28"/>
        </w:rPr>
        <w:t>описанием</w:t>
      </w:r>
      <w:r>
        <w:rPr>
          <w:rFonts w:ascii="Times New Roman" w:eastAsia="Calibri" w:hAnsi="Times New Roman" w:cs="Times New Roman"/>
          <w:bCs/>
          <w:sz w:val="28"/>
          <w:szCs w:val="28"/>
          <w:lang w:val="en-US"/>
        </w:rPr>
        <w:t xml:space="preserve"> … </w:t>
      </w:r>
      <w:r>
        <w:rPr>
          <w:rFonts w:ascii="Times New Roman" w:eastAsia="Calibri" w:hAnsi="Times New Roman" w:cs="Times New Roman"/>
          <w:bCs/>
          <w:sz w:val="28"/>
          <w:szCs w:val="28"/>
        </w:rPr>
        <w:t>,</w:t>
      </w:r>
    </w:p>
    <w:p w:rsidR="002D7F2F" w:rsidRDefault="002D7F2F" w:rsidP="002D7F2F">
      <w:pPr>
        <w:numPr>
          <w:ilvl w:val="0"/>
          <w:numId w:val="4"/>
        </w:numPr>
        <w:spacing w:after="0" w:line="240" w:lineRule="auto"/>
        <w:jc w:val="both"/>
        <w:rPr>
          <w:rFonts w:ascii="Times New Roman" w:eastAsia="Calibri" w:hAnsi="Times New Roman" w:cs="Times New Roman"/>
          <w:bCs/>
          <w:sz w:val="28"/>
          <w:szCs w:val="28"/>
          <w:lang w:val="en-US"/>
        </w:rPr>
      </w:pPr>
      <w:r>
        <w:rPr>
          <w:rFonts w:ascii="Times New Roman" w:eastAsia="Calibri" w:hAnsi="Times New Roman" w:cs="Times New Roman"/>
          <w:bCs/>
          <w:sz w:val="28"/>
          <w:szCs w:val="28"/>
          <w:lang w:val="en-US"/>
        </w:rPr>
        <w:t>… statement … – …</w:t>
      </w:r>
      <w:r>
        <w:rPr>
          <w:rFonts w:ascii="Times New Roman" w:eastAsia="Calibri" w:hAnsi="Times New Roman" w:cs="Times New Roman"/>
          <w:bCs/>
          <w:sz w:val="28"/>
          <w:szCs w:val="28"/>
        </w:rPr>
        <w:t xml:space="preserve"> заявлением … ,</w:t>
      </w:r>
    </w:p>
    <w:p w:rsidR="002D7F2F" w:rsidRDefault="002D7F2F" w:rsidP="002D7F2F">
      <w:pPr>
        <w:numPr>
          <w:ilvl w:val="0"/>
          <w:numId w:val="4"/>
        </w:numPr>
        <w:spacing w:after="0" w:line="240" w:lineRule="auto"/>
        <w:jc w:val="both"/>
        <w:rPr>
          <w:rFonts w:ascii="Times New Roman" w:eastAsia="Calibri" w:hAnsi="Times New Roman" w:cs="Times New Roman"/>
          <w:bCs/>
          <w:sz w:val="28"/>
          <w:szCs w:val="28"/>
          <w:lang w:val="en-US"/>
        </w:rPr>
      </w:pPr>
      <w:r>
        <w:rPr>
          <w:rFonts w:ascii="Times New Roman" w:eastAsia="Calibri" w:hAnsi="Times New Roman" w:cs="Times New Roman"/>
          <w:bCs/>
          <w:sz w:val="28"/>
          <w:szCs w:val="28"/>
          <w:lang w:val="en-US"/>
        </w:rPr>
        <w:t xml:space="preserve">… introduction of … – </w:t>
      </w:r>
      <w:r>
        <w:rPr>
          <w:rFonts w:ascii="Times New Roman" w:eastAsia="Calibri" w:hAnsi="Times New Roman" w:cs="Times New Roman"/>
          <w:bCs/>
          <w:sz w:val="28"/>
          <w:szCs w:val="28"/>
        </w:rPr>
        <w:t>… представлением … ,</w:t>
      </w:r>
    </w:p>
    <w:p w:rsidR="002D7F2F" w:rsidRDefault="002D7F2F" w:rsidP="002D7F2F">
      <w:pPr>
        <w:numPr>
          <w:ilvl w:val="0"/>
          <w:numId w:val="4"/>
        </w:numPr>
        <w:spacing w:after="0" w:line="240" w:lineRule="auto"/>
        <w:jc w:val="both"/>
        <w:rPr>
          <w:rFonts w:ascii="Times New Roman" w:eastAsia="Calibri" w:hAnsi="Times New Roman" w:cs="Times New Roman"/>
          <w:bCs/>
          <w:sz w:val="28"/>
          <w:szCs w:val="28"/>
          <w:lang w:val="en-US"/>
        </w:rPr>
      </w:pPr>
      <w:r>
        <w:rPr>
          <w:rFonts w:ascii="Times New Roman" w:eastAsia="Calibri" w:hAnsi="Times New Roman" w:cs="Times New Roman"/>
          <w:bCs/>
          <w:sz w:val="28"/>
          <w:szCs w:val="28"/>
          <w:lang w:val="en-US"/>
        </w:rPr>
        <w:t xml:space="preserve">… the mention of … – </w:t>
      </w:r>
      <w:r>
        <w:rPr>
          <w:rFonts w:ascii="Times New Roman" w:eastAsia="Calibri" w:hAnsi="Times New Roman" w:cs="Times New Roman"/>
          <w:bCs/>
          <w:sz w:val="28"/>
          <w:szCs w:val="28"/>
        </w:rPr>
        <w:t>… упоминанием … ,</w:t>
      </w:r>
    </w:p>
    <w:p w:rsidR="002D7F2F" w:rsidRDefault="002D7F2F" w:rsidP="002D7F2F">
      <w:pPr>
        <w:numPr>
          <w:ilvl w:val="0"/>
          <w:numId w:val="4"/>
        </w:numPr>
        <w:spacing w:after="0" w:line="240" w:lineRule="auto"/>
        <w:jc w:val="both"/>
        <w:rPr>
          <w:rFonts w:ascii="Times New Roman" w:eastAsia="Calibri" w:hAnsi="Times New Roman" w:cs="Times New Roman"/>
          <w:bCs/>
          <w:sz w:val="28"/>
          <w:szCs w:val="28"/>
          <w:lang w:val="en-US"/>
        </w:rPr>
      </w:pPr>
      <w:r>
        <w:rPr>
          <w:rFonts w:ascii="Times New Roman" w:eastAsia="Calibri" w:hAnsi="Times New Roman" w:cs="Times New Roman"/>
          <w:bCs/>
          <w:sz w:val="28"/>
          <w:szCs w:val="28"/>
          <w:lang w:val="en-US"/>
        </w:rPr>
        <w:t xml:space="preserve">… the analysis of a summary of … – … </w:t>
      </w:r>
      <w:r>
        <w:rPr>
          <w:rFonts w:ascii="Times New Roman" w:eastAsia="Calibri" w:hAnsi="Times New Roman" w:cs="Times New Roman"/>
          <w:bCs/>
          <w:sz w:val="28"/>
          <w:szCs w:val="28"/>
        </w:rPr>
        <w:t>кратким</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анализом</w:t>
      </w:r>
      <w:r>
        <w:rPr>
          <w:rFonts w:ascii="Times New Roman" w:eastAsia="Calibri" w:hAnsi="Times New Roman" w:cs="Times New Roman"/>
          <w:bCs/>
          <w:sz w:val="28"/>
          <w:szCs w:val="28"/>
          <w:lang w:val="en-US"/>
        </w:rPr>
        <w:t xml:space="preserve"> … ,</w:t>
      </w:r>
    </w:p>
    <w:p w:rsidR="002D7F2F" w:rsidRDefault="002D7F2F" w:rsidP="002D7F2F">
      <w:pPr>
        <w:numPr>
          <w:ilvl w:val="0"/>
          <w:numId w:val="4"/>
        </w:numPr>
        <w:spacing w:after="0" w:line="240" w:lineRule="auto"/>
        <w:jc w:val="both"/>
        <w:rPr>
          <w:rFonts w:ascii="Times New Roman" w:eastAsia="Calibri" w:hAnsi="Times New Roman" w:cs="Times New Roman"/>
          <w:bCs/>
          <w:sz w:val="28"/>
          <w:szCs w:val="28"/>
          <w:lang w:val="en-US"/>
        </w:rPr>
      </w:pPr>
      <w:r>
        <w:rPr>
          <w:rFonts w:ascii="Times New Roman" w:eastAsia="Calibri" w:hAnsi="Times New Roman" w:cs="Times New Roman"/>
          <w:bCs/>
          <w:sz w:val="28"/>
          <w:szCs w:val="28"/>
          <w:lang w:val="en-US"/>
        </w:rPr>
        <w:t>… the characterization of … – …</w:t>
      </w:r>
      <w:r>
        <w:rPr>
          <w:rFonts w:ascii="Times New Roman" w:eastAsia="Calibri" w:hAnsi="Times New Roman" w:cs="Times New Roman"/>
          <w:bCs/>
          <w:sz w:val="28"/>
          <w:szCs w:val="28"/>
        </w:rPr>
        <w:t xml:space="preserve"> характеристикой … ,</w:t>
      </w:r>
    </w:p>
    <w:p w:rsidR="002D7F2F" w:rsidRDefault="002D7F2F" w:rsidP="002D7F2F">
      <w:pPr>
        <w:numPr>
          <w:ilvl w:val="0"/>
          <w:numId w:val="4"/>
        </w:numPr>
        <w:spacing w:after="0" w:line="240" w:lineRule="auto"/>
        <w:jc w:val="both"/>
        <w:rPr>
          <w:rFonts w:ascii="Times New Roman" w:eastAsia="Calibri" w:hAnsi="Times New Roman" w:cs="Times New Roman"/>
          <w:bCs/>
          <w:sz w:val="28"/>
          <w:szCs w:val="28"/>
          <w:lang w:val="en-US"/>
        </w:rPr>
      </w:pPr>
      <w:r>
        <w:rPr>
          <w:rFonts w:ascii="Times New Roman" w:eastAsia="Calibri" w:hAnsi="Times New Roman" w:cs="Times New Roman"/>
          <w:bCs/>
          <w:sz w:val="28"/>
          <w:szCs w:val="28"/>
          <w:lang w:val="en-US"/>
        </w:rPr>
        <w:t xml:space="preserve">… (author’s) opinion of … – … </w:t>
      </w:r>
      <w:r>
        <w:rPr>
          <w:rFonts w:ascii="Times New Roman" w:eastAsia="Calibri" w:hAnsi="Times New Roman" w:cs="Times New Roman"/>
          <w:bCs/>
          <w:sz w:val="28"/>
          <w:szCs w:val="28"/>
        </w:rPr>
        <w:t>мнением</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автора</w:t>
      </w:r>
      <w:r>
        <w:rPr>
          <w:rFonts w:ascii="Times New Roman" w:eastAsia="Calibri" w:hAnsi="Times New Roman" w:cs="Times New Roman"/>
          <w:bCs/>
          <w:sz w:val="28"/>
          <w:szCs w:val="28"/>
          <w:lang w:val="en-US"/>
        </w:rPr>
        <w:t xml:space="preserve"> … ,</w:t>
      </w:r>
    </w:p>
    <w:p w:rsidR="002D7F2F" w:rsidRDefault="002D7F2F" w:rsidP="002D7F2F">
      <w:pPr>
        <w:numPr>
          <w:ilvl w:val="0"/>
          <w:numId w:val="4"/>
        </w:numPr>
        <w:spacing w:after="0" w:line="240" w:lineRule="auto"/>
        <w:jc w:val="both"/>
        <w:rPr>
          <w:rFonts w:ascii="Times New Roman" w:eastAsia="Calibri" w:hAnsi="Times New Roman" w:cs="Times New Roman"/>
          <w:bCs/>
          <w:sz w:val="28"/>
          <w:szCs w:val="28"/>
          <w:lang w:val="en-US"/>
        </w:rPr>
      </w:pPr>
      <w:r>
        <w:rPr>
          <w:rFonts w:ascii="Times New Roman" w:eastAsia="Calibri" w:hAnsi="Times New Roman" w:cs="Times New Roman"/>
          <w:bCs/>
          <w:sz w:val="28"/>
          <w:szCs w:val="28"/>
          <w:lang w:val="en-US"/>
        </w:rPr>
        <w:t xml:space="preserve">… author’s recollections of … – … </w:t>
      </w:r>
      <w:r>
        <w:rPr>
          <w:rFonts w:ascii="Times New Roman" w:eastAsia="Calibri" w:hAnsi="Times New Roman" w:cs="Times New Roman"/>
          <w:bCs/>
          <w:sz w:val="28"/>
          <w:szCs w:val="28"/>
        </w:rPr>
        <w:t>воспоминанием</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автора</w:t>
      </w:r>
      <w:r>
        <w:rPr>
          <w:rFonts w:ascii="Times New Roman" w:eastAsia="Calibri" w:hAnsi="Times New Roman" w:cs="Times New Roman"/>
          <w:bCs/>
          <w:sz w:val="28"/>
          <w:szCs w:val="28"/>
          <w:lang w:val="en-US"/>
        </w:rPr>
        <w:t xml:space="preserve"> … ,</w:t>
      </w:r>
    </w:p>
    <w:p w:rsidR="002D7F2F" w:rsidRDefault="002D7F2F" w:rsidP="002D7F2F">
      <w:pPr>
        <w:numPr>
          <w:ilvl w:val="0"/>
          <w:numId w:val="4"/>
        </w:numPr>
        <w:spacing w:after="0" w:line="240" w:lineRule="auto"/>
        <w:jc w:val="both"/>
        <w:rPr>
          <w:rFonts w:ascii="Times New Roman" w:eastAsia="Calibri" w:hAnsi="Times New Roman" w:cs="Times New Roman"/>
          <w:bCs/>
          <w:sz w:val="28"/>
          <w:szCs w:val="28"/>
          <w:lang w:val="en-US"/>
        </w:rPr>
      </w:pPr>
      <w:r>
        <w:rPr>
          <w:rFonts w:ascii="Times New Roman" w:eastAsia="Calibri" w:hAnsi="Times New Roman" w:cs="Times New Roman"/>
          <w:bCs/>
          <w:sz w:val="28"/>
          <w:szCs w:val="28"/>
          <w:lang w:val="en-US"/>
        </w:rPr>
        <w:t>… the enumeration of … – …</w:t>
      </w:r>
      <w:r>
        <w:rPr>
          <w:rFonts w:ascii="Times New Roman" w:eastAsia="Calibri" w:hAnsi="Times New Roman" w:cs="Times New Roman"/>
          <w:bCs/>
          <w:sz w:val="28"/>
          <w:szCs w:val="28"/>
        </w:rPr>
        <w:t xml:space="preserve"> перечнем … .</w:t>
      </w:r>
    </w:p>
    <w:p w:rsidR="002D7F2F" w:rsidRDefault="002D7F2F" w:rsidP="002D7F2F">
      <w:pPr>
        <w:numPr>
          <w:ilvl w:val="0"/>
          <w:numId w:val="3"/>
        </w:numPr>
        <w:spacing w:after="0" w:line="240" w:lineRule="auto"/>
        <w:jc w:val="both"/>
        <w:rPr>
          <w:rFonts w:ascii="Times New Roman" w:eastAsia="Calibri" w:hAnsi="Times New Roman" w:cs="Times New Roman"/>
          <w:bCs/>
          <w:sz w:val="28"/>
          <w:szCs w:val="28"/>
          <w:lang w:val="en-US"/>
        </w:rPr>
      </w:pPr>
      <w:r>
        <w:rPr>
          <w:rFonts w:ascii="Times New Roman" w:eastAsia="Calibri" w:hAnsi="Times New Roman" w:cs="Times New Roman"/>
          <w:bCs/>
          <w:sz w:val="28"/>
          <w:szCs w:val="28"/>
          <w:lang w:val="en-US"/>
        </w:rPr>
        <w:t xml:space="preserve">The scene is laid in … . – </w:t>
      </w:r>
      <w:r>
        <w:rPr>
          <w:rFonts w:ascii="Times New Roman" w:eastAsia="Calibri" w:hAnsi="Times New Roman" w:cs="Times New Roman"/>
          <w:bCs/>
          <w:sz w:val="28"/>
          <w:szCs w:val="28"/>
        </w:rPr>
        <w:t>Действие</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происходит</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в</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 xml:space="preserve"> .</w:t>
      </w:r>
    </w:p>
    <w:p w:rsidR="002D7F2F" w:rsidRDefault="002D7F2F" w:rsidP="002D7F2F">
      <w:pPr>
        <w:numPr>
          <w:ilvl w:val="0"/>
          <w:numId w:val="3"/>
        </w:num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lang w:val="en-US"/>
        </w:rPr>
        <w:t>The</w:t>
      </w:r>
      <w:r>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lang w:val="en-US"/>
        </w:rPr>
        <w:t>opening</w:t>
      </w:r>
      <w:r>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lang w:val="en-US"/>
        </w:rPr>
        <w:t>scene</w:t>
      </w:r>
      <w:r>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lang w:val="en-US"/>
        </w:rPr>
        <w:t>shows</w:t>
      </w:r>
      <w:r>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lang w:val="en-US"/>
        </w:rPr>
        <w:t>reveals</w:t>
      </w:r>
      <w:r>
        <w:rPr>
          <w:rFonts w:ascii="Times New Roman" w:eastAsia="Calibri" w:hAnsi="Times New Roman" w:cs="Times New Roman"/>
          <w:bCs/>
          <w:sz w:val="28"/>
          <w:szCs w:val="28"/>
        </w:rPr>
        <w:t>) … . – Первая сцена показывает (раскрывает) … .</w:t>
      </w:r>
    </w:p>
    <w:p w:rsidR="002D7F2F" w:rsidRDefault="002D7F2F" w:rsidP="002D7F2F">
      <w:pPr>
        <w:numPr>
          <w:ilvl w:val="0"/>
          <w:numId w:val="3"/>
        </w:num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lang w:val="en-US"/>
        </w:rPr>
        <w:t>We first see (meet) … (</w:t>
      </w:r>
      <w:r>
        <w:rPr>
          <w:rFonts w:ascii="Times New Roman" w:eastAsia="Calibri" w:hAnsi="Times New Roman" w:cs="Times New Roman"/>
          <w:bCs/>
          <w:i/>
          <w:sz w:val="28"/>
          <w:szCs w:val="28"/>
          <w:lang w:val="en-US"/>
        </w:rPr>
        <w:t>the name of a character</w:t>
      </w:r>
      <w:r>
        <w:rPr>
          <w:rFonts w:ascii="Times New Roman" w:eastAsia="Calibri" w:hAnsi="Times New Roman" w:cs="Times New Roman"/>
          <w:bCs/>
          <w:sz w:val="28"/>
          <w:szCs w:val="28"/>
          <w:lang w:val="en-US"/>
        </w:rPr>
        <w:t xml:space="preserve">) as … . – </w:t>
      </w:r>
      <w:r>
        <w:rPr>
          <w:rFonts w:ascii="Times New Roman" w:eastAsia="Calibri" w:hAnsi="Times New Roman" w:cs="Times New Roman"/>
          <w:bCs/>
          <w:sz w:val="28"/>
          <w:szCs w:val="28"/>
        </w:rPr>
        <w:t>Впервые</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мы</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встречаемся</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с</w:t>
      </w:r>
      <w:r>
        <w:rPr>
          <w:rFonts w:ascii="Times New Roman" w:eastAsia="Calibri" w:hAnsi="Times New Roman" w:cs="Times New Roman"/>
          <w:bCs/>
          <w:sz w:val="28"/>
          <w:szCs w:val="28"/>
          <w:lang w:val="en-US"/>
        </w:rPr>
        <w:t xml:space="preserve"> … </w:t>
      </w:r>
      <w:r>
        <w:rPr>
          <w:rFonts w:ascii="Times New Roman" w:eastAsia="Calibri" w:hAnsi="Times New Roman" w:cs="Times New Roman"/>
          <w:bCs/>
          <w:sz w:val="28"/>
          <w:szCs w:val="28"/>
        </w:rPr>
        <w:t>(имя главного героя или героев) … .</w:t>
      </w:r>
    </w:p>
    <w:p w:rsidR="002D7F2F" w:rsidRDefault="002D7F2F" w:rsidP="002D7F2F">
      <w:pPr>
        <w:numPr>
          <w:ilvl w:val="0"/>
          <w:numId w:val="3"/>
        </w:numPr>
        <w:spacing w:after="0" w:line="240" w:lineRule="auto"/>
        <w:jc w:val="both"/>
        <w:rPr>
          <w:rFonts w:ascii="Times New Roman" w:eastAsia="Calibri" w:hAnsi="Times New Roman" w:cs="Times New Roman"/>
          <w:bCs/>
          <w:sz w:val="28"/>
          <w:szCs w:val="28"/>
          <w:lang w:val="en-US"/>
        </w:rPr>
      </w:pPr>
      <w:r>
        <w:rPr>
          <w:rFonts w:ascii="Times New Roman" w:eastAsia="Calibri" w:hAnsi="Times New Roman" w:cs="Times New Roman"/>
          <w:bCs/>
          <w:sz w:val="28"/>
          <w:szCs w:val="28"/>
          <w:lang w:val="en-US"/>
        </w:rPr>
        <w:t xml:space="preserve">In conclusion the author … – </w:t>
      </w:r>
      <w:r>
        <w:rPr>
          <w:rFonts w:ascii="Times New Roman" w:eastAsia="Calibri" w:hAnsi="Times New Roman" w:cs="Times New Roman"/>
          <w:bCs/>
          <w:sz w:val="28"/>
          <w:szCs w:val="28"/>
        </w:rPr>
        <w:t>В</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заключение</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автор</w:t>
      </w:r>
      <w:r>
        <w:rPr>
          <w:rFonts w:ascii="Times New Roman" w:eastAsia="Calibri" w:hAnsi="Times New Roman" w:cs="Times New Roman"/>
          <w:bCs/>
          <w:sz w:val="28"/>
          <w:szCs w:val="28"/>
          <w:lang w:val="en-US"/>
        </w:rPr>
        <w:t xml:space="preserve"> … </w:t>
      </w:r>
    </w:p>
    <w:p w:rsidR="002D7F2F" w:rsidRDefault="002D7F2F" w:rsidP="002D7F2F">
      <w:pPr>
        <w:numPr>
          <w:ilvl w:val="0"/>
          <w:numId w:val="4"/>
        </w:num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lang w:val="en-US"/>
        </w:rPr>
        <w:t>…</w:t>
      </w:r>
      <w:r>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lang w:val="en-US"/>
        </w:rPr>
        <w:t>dwells</w:t>
      </w:r>
      <w:r>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lang w:val="en-US"/>
        </w:rPr>
        <w:t>on</w:t>
      </w:r>
      <w:r>
        <w:rPr>
          <w:rFonts w:ascii="Times New Roman" w:eastAsia="Calibri" w:hAnsi="Times New Roman" w:cs="Times New Roman"/>
          <w:bCs/>
          <w:sz w:val="28"/>
          <w:szCs w:val="28"/>
        </w:rPr>
        <w:t xml:space="preserve"> … – … останавливается на … ,</w:t>
      </w:r>
    </w:p>
    <w:p w:rsidR="002D7F2F" w:rsidRDefault="002D7F2F" w:rsidP="002D7F2F">
      <w:pPr>
        <w:numPr>
          <w:ilvl w:val="0"/>
          <w:numId w:val="4"/>
        </w:num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lang w:val="en-US"/>
        </w:rPr>
        <w:t>points</w:t>
      </w:r>
      <w:r>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lang w:val="en-US"/>
        </w:rPr>
        <w:t>out</w:t>
      </w:r>
      <w:r>
        <w:rPr>
          <w:rFonts w:ascii="Times New Roman" w:eastAsia="Calibri" w:hAnsi="Times New Roman" w:cs="Times New Roman"/>
          <w:bCs/>
          <w:sz w:val="28"/>
          <w:szCs w:val="28"/>
        </w:rPr>
        <w:t xml:space="preserve"> … – … указывает на то … ,</w:t>
      </w:r>
    </w:p>
    <w:p w:rsidR="002D7F2F" w:rsidRDefault="002D7F2F" w:rsidP="002D7F2F">
      <w:pPr>
        <w:numPr>
          <w:ilvl w:val="0"/>
          <w:numId w:val="4"/>
        </w:num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lang w:val="en-US"/>
        </w:rPr>
        <w:t>generalizes</w:t>
      </w:r>
      <w:r>
        <w:rPr>
          <w:rFonts w:ascii="Times New Roman" w:eastAsia="Calibri" w:hAnsi="Times New Roman" w:cs="Times New Roman"/>
          <w:bCs/>
          <w:sz w:val="28"/>
          <w:szCs w:val="28"/>
        </w:rPr>
        <w:t xml:space="preserve"> … – … обобщает … ,</w:t>
      </w:r>
    </w:p>
    <w:p w:rsidR="002D7F2F" w:rsidRDefault="002D7F2F" w:rsidP="002D7F2F">
      <w:pPr>
        <w:numPr>
          <w:ilvl w:val="0"/>
          <w:numId w:val="4"/>
        </w:num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lang w:val="en-US"/>
        </w:rPr>
        <w:t>reveals</w:t>
      </w:r>
      <w:r>
        <w:rPr>
          <w:rFonts w:ascii="Times New Roman" w:eastAsia="Calibri" w:hAnsi="Times New Roman" w:cs="Times New Roman"/>
          <w:bCs/>
          <w:sz w:val="28"/>
          <w:szCs w:val="28"/>
        </w:rPr>
        <w:t xml:space="preserve"> … – … показывает … ,</w:t>
      </w:r>
    </w:p>
    <w:p w:rsidR="002D7F2F" w:rsidRDefault="002D7F2F" w:rsidP="002D7F2F">
      <w:pPr>
        <w:numPr>
          <w:ilvl w:val="0"/>
          <w:numId w:val="4"/>
        </w:num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lang w:val="en-US"/>
        </w:rPr>
        <w:t>exposes</w:t>
      </w:r>
      <w:r>
        <w:rPr>
          <w:rFonts w:ascii="Times New Roman" w:eastAsia="Calibri" w:hAnsi="Times New Roman" w:cs="Times New Roman"/>
          <w:bCs/>
          <w:sz w:val="28"/>
          <w:szCs w:val="28"/>
        </w:rPr>
        <w:t xml:space="preserve"> … – … показывает … ,</w:t>
      </w:r>
    </w:p>
    <w:p w:rsidR="002D7F2F" w:rsidRDefault="002D7F2F" w:rsidP="002D7F2F">
      <w:pPr>
        <w:numPr>
          <w:ilvl w:val="0"/>
          <w:numId w:val="4"/>
        </w:num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lang w:val="en-US"/>
        </w:rPr>
        <w:t>accuses</w:t>
      </w:r>
      <w:r>
        <w:rPr>
          <w:rFonts w:ascii="Times New Roman" w:eastAsia="Calibri" w:hAnsi="Times New Roman" w:cs="Times New Roman"/>
          <w:bCs/>
          <w:sz w:val="28"/>
          <w:szCs w:val="28"/>
        </w:rPr>
        <w:t xml:space="preserve"> / </w:t>
      </w:r>
      <w:r>
        <w:rPr>
          <w:rFonts w:ascii="Times New Roman" w:eastAsia="Calibri" w:hAnsi="Times New Roman" w:cs="Times New Roman"/>
          <w:bCs/>
          <w:sz w:val="28"/>
          <w:szCs w:val="28"/>
          <w:lang w:val="en-US"/>
        </w:rPr>
        <w:t>blames</w:t>
      </w:r>
      <w:r>
        <w:rPr>
          <w:rFonts w:ascii="Times New Roman" w:eastAsia="Calibri" w:hAnsi="Times New Roman" w:cs="Times New Roman"/>
          <w:bCs/>
          <w:sz w:val="28"/>
          <w:szCs w:val="28"/>
        </w:rPr>
        <w:t xml:space="preserve"> … – … обвиняет … ,</w:t>
      </w:r>
    </w:p>
    <w:p w:rsidR="002D7F2F" w:rsidRDefault="002D7F2F" w:rsidP="002D7F2F">
      <w:pPr>
        <w:numPr>
          <w:ilvl w:val="0"/>
          <w:numId w:val="4"/>
        </w:num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lang w:val="en-US"/>
        </w:rPr>
        <w:t>mocks</w:t>
      </w:r>
      <w:r>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lang w:val="en-US"/>
        </w:rPr>
        <w:t>at</w:t>
      </w:r>
      <w:r>
        <w:rPr>
          <w:rFonts w:ascii="Times New Roman" w:eastAsia="Calibri" w:hAnsi="Times New Roman" w:cs="Times New Roman"/>
          <w:bCs/>
          <w:sz w:val="28"/>
          <w:szCs w:val="28"/>
        </w:rPr>
        <w:t xml:space="preserve"> … – … издевается над … ,</w:t>
      </w:r>
    </w:p>
    <w:p w:rsidR="002D7F2F" w:rsidRDefault="002D7F2F" w:rsidP="002D7F2F">
      <w:pPr>
        <w:numPr>
          <w:ilvl w:val="0"/>
          <w:numId w:val="4"/>
        </w:numPr>
        <w:spacing w:after="0" w:line="240" w:lineRule="auto"/>
        <w:jc w:val="both"/>
        <w:rPr>
          <w:rFonts w:ascii="Times New Roman" w:eastAsia="Calibri" w:hAnsi="Times New Roman" w:cs="Times New Roman"/>
          <w:bCs/>
          <w:sz w:val="28"/>
          <w:szCs w:val="28"/>
          <w:lang w:val="en-US"/>
        </w:rPr>
      </w:pPr>
      <w:r>
        <w:rPr>
          <w:rFonts w:ascii="Times New Roman" w:eastAsia="Calibri" w:hAnsi="Times New Roman" w:cs="Times New Roman"/>
          <w:bCs/>
          <w:sz w:val="28"/>
          <w:szCs w:val="28"/>
          <w:lang w:val="en-US"/>
        </w:rPr>
        <w:t xml:space="preserve">… gives a summary of … – … </w:t>
      </w:r>
      <w:r>
        <w:rPr>
          <w:rFonts w:ascii="Times New Roman" w:eastAsia="Calibri" w:hAnsi="Times New Roman" w:cs="Times New Roman"/>
          <w:bCs/>
          <w:sz w:val="28"/>
          <w:szCs w:val="28"/>
        </w:rPr>
        <w:t>дает</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обзор</w:t>
      </w:r>
      <w:r>
        <w:rPr>
          <w:rFonts w:ascii="Times New Roman" w:eastAsia="Calibri" w:hAnsi="Times New Roman" w:cs="Times New Roman"/>
          <w:bCs/>
          <w:sz w:val="28"/>
          <w:szCs w:val="28"/>
          <w:lang w:val="en-US"/>
        </w:rPr>
        <w:t xml:space="preserve"> … .</w:t>
      </w:r>
    </w:p>
    <w:p w:rsidR="002D7F2F" w:rsidRDefault="002D7F2F" w:rsidP="002D7F2F">
      <w:pPr>
        <w:spacing w:after="0" w:line="240" w:lineRule="auto"/>
        <w:ind w:firstLine="709"/>
        <w:jc w:val="both"/>
        <w:rPr>
          <w:rFonts w:ascii="Times New Roman" w:eastAsia="Calibri" w:hAnsi="Times New Roman" w:cs="Times New Roman"/>
          <w:b/>
          <w:bCs/>
          <w:i/>
          <w:sz w:val="28"/>
          <w:szCs w:val="28"/>
        </w:rPr>
      </w:pPr>
      <w:r>
        <w:rPr>
          <w:rFonts w:ascii="Times New Roman" w:eastAsia="Calibri" w:hAnsi="Times New Roman" w:cs="Times New Roman"/>
          <w:b/>
          <w:bCs/>
          <w:i/>
          <w:sz w:val="28"/>
          <w:szCs w:val="28"/>
        </w:rPr>
        <w:t>4. Отношение автора к отдельным моментам</w:t>
      </w:r>
    </w:p>
    <w:p w:rsidR="002D7F2F" w:rsidRDefault="002D7F2F" w:rsidP="002D7F2F">
      <w:pPr>
        <w:numPr>
          <w:ilvl w:val="0"/>
          <w:numId w:val="5"/>
        </w:numPr>
        <w:spacing w:after="0" w:line="240" w:lineRule="auto"/>
        <w:jc w:val="both"/>
        <w:rPr>
          <w:rFonts w:ascii="Times New Roman" w:eastAsia="Calibri" w:hAnsi="Times New Roman" w:cs="Times New Roman"/>
          <w:bCs/>
          <w:sz w:val="28"/>
          <w:szCs w:val="28"/>
          <w:lang w:val="en-US"/>
        </w:rPr>
      </w:pPr>
      <w:r>
        <w:rPr>
          <w:rFonts w:ascii="Times New Roman" w:eastAsia="Calibri" w:hAnsi="Times New Roman" w:cs="Times New Roman"/>
          <w:bCs/>
          <w:sz w:val="28"/>
          <w:szCs w:val="28"/>
          <w:lang w:val="en-US"/>
        </w:rPr>
        <w:t xml:space="preserve">The author gives full coverage to … . – </w:t>
      </w:r>
      <w:r>
        <w:rPr>
          <w:rFonts w:ascii="Times New Roman" w:eastAsia="Calibri" w:hAnsi="Times New Roman" w:cs="Times New Roman"/>
          <w:bCs/>
          <w:sz w:val="28"/>
          <w:szCs w:val="28"/>
        </w:rPr>
        <w:t>Автор</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полностью</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охватывает</w:t>
      </w:r>
      <w:r>
        <w:rPr>
          <w:rFonts w:ascii="Times New Roman" w:eastAsia="Calibri" w:hAnsi="Times New Roman" w:cs="Times New Roman"/>
          <w:bCs/>
          <w:sz w:val="28"/>
          <w:szCs w:val="28"/>
          <w:lang w:val="en-US"/>
        </w:rPr>
        <w:t xml:space="preserve"> … .</w:t>
      </w:r>
    </w:p>
    <w:p w:rsidR="002D7F2F" w:rsidRDefault="002D7F2F" w:rsidP="002D7F2F">
      <w:pPr>
        <w:numPr>
          <w:ilvl w:val="0"/>
          <w:numId w:val="5"/>
        </w:numPr>
        <w:spacing w:after="0" w:line="240" w:lineRule="auto"/>
        <w:jc w:val="both"/>
        <w:rPr>
          <w:rFonts w:ascii="Times New Roman" w:eastAsia="Calibri" w:hAnsi="Times New Roman" w:cs="Times New Roman"/>
          <w:bCs/>
          <w:sz w:val="28"/>
          <w:szCs w:val="28"/>
          <w:lang w:val="en-US"/>
        </w:rPr>
      </w:pPr>
      <w:r>
        <w:rPr>
          <w:rFonts w:ascii="Times New Roman" w:eastAsia="Calibri" w:hAnsi="Times New Roman" w:cs="Times New Roman"/>
          <w:bCs/>
          <w:sz w:val="28"/>
          <w:szCs w:val="28"/>
          <w:lang w:val="en-US"/>
        </w:rPr>
        <w:t xml:space="preserve">The author outlines … . – </w:t>
      </w:r>
      <w:r>
        <w:rPr>
          <w:rFonts w:ascii="Times New Roman" w:eastAsia="Calibri" w:hAnsi="Times New Roman" w:cs="Times New Roman"/>
          <w:bCs/>
          <w:sz w:val="28"/>
          <w:szCs w:val="28"/>
        </w:rPr>
        <w:t>Автор</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описывает</w:t>
      </w:r>
      <w:r>
        <w:rPr>
          <w:rFonts w:ascii="Times New Roman" w:eastAsia="Calibri" w:hAnsi="Times New Roman" w:cs="Times New Roman"/>
          <w:bCs/>
          <w:sz w:val="28"/>
          <w:szCs w:val="28"/>
          <w:lang w:val="en-US"/>
        </w:rPr>
        <w:t xml:space="preserve"> … .</w:t>
      </w:r>
    </w:p>
    <w:p w:rsidR="002D7F2F" w:rsidRDefault="002D7F2F" w:rsidP="002D7F2F">
      <w:pPr>
        <w:numPr>
          <w:ilvl w:val="0"/>
          <w:numId w:val="5"/>
        </w:numPr>
        <w:spacing w:after="0" w:line="240" w:lineRule="auto"/>
        <w:jc w:val="both"/>
        <w:rPr>
          <w:rFonts w:ascii="Times New Roman" w:eastAsia="Calibri" w:hAnsi="Times New Roman" w:cs="Times New Roman"/>
          <w:bCs/>
          <w:sz w:val="28"/>
          <w:szCs w:val="28"/>
          <w:lang w:val="en-US"/>
        </w:rPr>
      </w:pPr>
      <w:r>
        <w:rPr>
          <w:rFonts w:ascii="Times New Roman" w:eastAsia="Calibri" w:hAnsi="Times New Roman" w:cs="Times New Roman"/>
          <w:bCs/>
          <w:sz w:val="28"/>
          <w:szCs w:val="28"/>
          <w:lang w:val="en-US"/>
        </w:rPr>
        <w:t xml:space="preserve">The article contains the following facts … / describes in details … . – </w:t>
      </w:r>
      <w:r>
        <w:rPr>
          <w:rFonts w:ascii="Times New Roman" w:eastAsia="Calibri" w:hAnsi="Times New Roman" w:cs="Times New Roman"/>
          <w:bCs/>
          <w:sz w:val="28"/>
          <w:szCs w:val="28"/>
        </w:rPr>
        <w:t>Статья</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содержит</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следующие</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факты</w:t>
      </w:r>
      <w:r>
        <w:rPr>
          <w:rFonts w:ascii="Times New Roman" w:eastAsia="Calibri" w:hAnsi="Times New Roman" w:cs="Times New Roman"/>
          <w:bCs/>
          <w:sz w:val="28"/>
          <w:szCs w:val="28"/>
          <w:lang w:val="en-US"/>
        </w:rPr>
        <w:t xml:space="preserve"> …. / </w:t>
      </w:r>
      <w:r>
        <w:rPr>
          <w:rFonts w:ascii="Times New Roman" w:eastAsia="Calibri" w:hAnsi="Times New Roman" w:cs="Times New Roman"/>
          <w:bCs/>
          <w:sz w:val="28"/>
          <w:szCs w:val="28"/>
        </w:rPr>
        <w:t>подробно</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описывает</w:t>
      </w:r>
      <w:r>
        <w:rPr>
          <w:rFonts w:ascii="Times New Roman" w:eastAsia="Calibri" w:hAnsi="Times New Roman" w:cs="Times New Roman"/>
          <w:bCs/>
          <w:sz w:val="28"/>
          <w:szCs w:val="28"/>
          <w:lang w:val="en-US"/>
        </w:rPr>
        <w:t xml:space="preserve"> … .</w:t>
      </w:r>
    </w:p>
    <w:p w:rsidR="002D7F2F" w:rsidRDefault="002D7F2F" w:rsidP="002D7F2F">
      <w:pPr>
        <w:numPr>
          <w:ilvl w:val="0"/>
          <w:numId w:val="5"/>
        </w:numPr>
        <w:spacing w:after="0" w:line="240" w:lineRule="auto"/>
        <w:jc w:val="both"/>
        <w:rPr>
          <w:rFonts w:ascii="Times New Roman" w:eastAsia="Calibri" w:hAnsi="Times New Roman" w:cs="Times New Roman"/>
          <w:bCs/>
          <w:sz w:val="28"/>
          <w:szCs w:val="28"/>
          <w:lang w:val="en-US"/>
        </w:rPr>
      </w:pPr>
      <w:r>
        <w:rPr>
          <w:rFonts w:ascii="Times New Roman" w:eastAsia="Calibri" w:hAnsi="Times New Roman" w:cs="Times New Roman"/>
          <w:bCs/>
          <w:sz w:val="28"/>
          <w:szCs w:val="28"/>
          <w:lang w:val="en-US"/>
        </w:rPr>
        <w:t xml:space="preserve">The author starts with the statement of the problem and then logically passes over to its possible solutions. – </w:t>
      </w:r>
      <w:r>
        <w:rPr>
          <w:rFonts w:ascii="Times New Roman" w:eastAsia="Calibri" w:hAnsi="Times New Roman" w:cs="Times New Roman"/>
          <w:bCs/>
          <w:sz w:val="28"/>
          <w:szCs w:val="28"/>
        </w:rPr>
        <w:t>Автор</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начинает</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с</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постановки</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задачи</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а</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затем</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логически</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переходит</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к</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ее</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возможным</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решениям</w:t>
      </w:r>
      <w:r>
        <w:rPr>
          <w:rFonts w:ascii="Times New Roman" w:eastAsia="Calibri" w:hAnsi="Times New Roman" w:cs="Times New Roman"/>
          <w:bCs/>
          <w:sz w:val="28"/>
          <w:szCs w:val="28"/>
          <w:lang w:val="en-US"/>
        </w:rPr>
        <w:t>.</w:t>
      </w:r>
    </w:p>
    <w:p w:rsidR="002D7F2F" w:rsidRDefault="002D7F2F" w:rsidP="002D7F2F">
      <w:pPr>
        <w:numPr>
          <w:ilvl w:val="0"/>
          <w:numId w:val="5"/>
        </w:numPr>
        <w:spacing w:after="0" w:line="240" w:lineRule="auto"/>
        <w:jc w:val="both"/>
        <w:rPr>
          <w:rFonts w:ascii="Times New Roman" w:eastAsia="Calibri" w:hAnsi="Times New Roman" w:cs="Times New Roman"/>
          <w:bCs/>
          <w:sz w:val="28"/>
          <w:szCs w:val="28"/>
          <w:lang w:val="en-US"/>
        </w:rPr>
      </w:pPr>
      <w:r>
        <w:rPr>
          <w:rFonts w:ascii="Times New Roman" w:eastAsia="Calibri" w:hAnsi="Times New Roman" w:cs="Times New Roman"/>
          <w:bCs/>
          <w:sz w:val="28"/>
          <w:szCs w:val="28"/>
          <w:lang w:val="en-US"/>
        </w:rPr>
        <w:t xml:space="preserve">The author asserts that … . – </w:t>
      </w:r>
      <w:r>
        <w:rPr>
          <w:rFonts w:ascii="Times New Roman" w:eastAsia="Calibri" w:hAnsi="Times New Roman" w:cs="Times New Roman"/>
          <w:bCs/>
          <w:sz w:val="28"/>
          <w:szCs w:val="28"/>
        </w:rPr>
        <w:t>Автор</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утверждает</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что</w:t>
      </w:r>
      <w:r>
        <w:rPr>
          <w:rFonts w:ascii="Times New Roman" w:eastAsia="Calibri" w:hAnsi="Times New Roman" w:cs="Times New Roman"/>
          <w:bCs/>
          <w:sz w:val="28"/>
          <w:szCs w:val="28"/>
          <w:lang w:val="en-US"/>
        </w:rPr>
        <w:t xml:space="preserve"> … .</w:t>
      </w:r>
    </w:p>
    <w:p w:rsidR="002D7F2F" w:rsidRDefault="002D7F2F" w:rsidP="002D7F2F">
      <w:pPr>
        <w:numPr>
          <w:ilvl w:val="0"/>
          <w:numId w:val="5"/>
        </w:numPr>
        <w:spacing w:after="0" w:line="240" w:lineRule="auto"/>
        <w:jc w:val="both"/>
        <w:rPr>
          <w:rFonts w:ascii="Times New Roman" w:eastAsia="Calibri" w:hAnsi="Times New Roman" w:cs="Times New Roman"/>
          <w:bCs/>
          <w:sz w:val="28"/>
          <w:szCs w:val="28"/>
          <w:lang w:val="en-US"/>
        </w:rPr>
      </w:pPr>
      <w:r>
        <w:rPr>
          <w:rFonts w:ascii="Times New Roman" w:eastAsia="Calibri" w:hAnsi="Times New Roman" w:cs="Times New Roman"/>
          <w:bCs/>
          <w:sz w:val="28"/>
          <w:szCs w:val="28"/>
          <w:lang w:val="en-US"/>
        </w:rPr>
        <w:t xml:space="preserve">The author resorts to … to underline … . – </w:t>
      </w:r>
      <w:r>
        <w:rPr>
          <w:rFonts w:ascii="Times New Roman" w:eastAsia="Calibri" w:hAnsi="Times New Roman" w:cs="Times New Roman"/>
          <w:bCs/>
          <w:sz w:val="28"/>
          <w:szCs w:val="28"/>
        </w:rPr>
        <w:t>Автор</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прибегает</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к</w:t>
      </w:r>
      <w:r>
        <w:rPr>
          <w:rFonts w:ascii="Times New Roman" w:eastAsia="Calibri" w:hAnsi="Times New Roman" w:cs="Times New Roman"/>
          <w:bCs/>
          <w:sz w:val="28"/>
          <w:szCs w:val="28"/>
          <w:lang w:val="en-US"/>
        </w:rPr>
        <w:t xml:space="preserve"> …, </w:t>
      </w:r>
      <w:r>
        <w:rPr>
          <w:rFonts w:ascii="Times New Roman" w:eastAsia="Calibri" w:hAnsi="Times New Roman" w:cs="Times New Roman"/>
          <w:bCs/>
          <w:sz w:val="28"/>
          <w:szCs w:val="28"/>
        </w:rPr>
        <w:t>чтобы</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подчеркнуть</w:t>
      </w:r>
      <w:r>
        <w:rPr>
          <w:rFonts w:ascii="Times New Roman" w:eastAsia="Calibri" w:hAnsi="Times New Roman" w:cs="Times New Roman"/>
          <w:bCs/>
          <w:sz w:val="28"/>
          <w:szCs w:val="28"/>
          <w:lang w:val="en-US"/>
        </w:rPr>
        <w:t xml:space="preserve"> … .</w:t>
      </w:r>
    </w:p>
    <w:p w:rsidR="002D7F2F" w:rsidRDefault="002D7F2F" w:rsidP="002D7F2F">
      <w:pPr>
        <w:numPr>
          <w:ilvl w:val="0"/>
          <w:numId w:val="5"/>
        </w:num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lang w:val="en-US"/>
        </w:rPr>
        <w:t>Let me give an example … .</w:t>
      </w:r>
      <w:r>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Позвольте</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мне</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привести пример … .</w:t>
      </w:r>
    </w:p>
    <w:p w:rsidR="002D7F2F" w:rsidRDefault="002D7F2F" w:rsidP="002D7F2F">
      <w:pPr>
        <w:spacing w:after="0" w:line="240" w:lineRule="auto"/>
        <w:ind w:firstLine="709"/>
        <w:jc w:val="both"/>
        <w:rPr>
          <w:rFonts w:ascii="Times New Roman" w:eastAsia="Calibri" w:hAnsi="Times New Roman" w:cs="Times New Roman"/>
          <w:b/>
          <w:bCs/>
          <w:i/>
          <w:sz w:val="28"/>
          <w:szCs w:val="28"/>
        </w:rPr>
      </w:pPr>
      <w:r>
        <w:rPr>
          <w:rFonts w:ascii="Times New Roman" w:eastAsia="Calibri" w:hAnsi="Times New Roman" w:cs="Times New Roman"/>
          <w:b/>
          <w:bCs/>
          <w:i/>
          <w:sz w:val="28"/>
          <w:szCs w:val="28"/>
        </w:rPr>
        <w:t>5. Вывод автора</w:t>
      </w:r>
    </w:p>
    <w:p w:rsidR="002D7F2F" w:rsidRDefault="002D7F2F" w:rsidP="002D7F2F">
      <w:pPr>
        <w:numPr>
          <w:ilvl w:val="0"/>
          <w:numId w:val="6"/>
        </w:numPr>
        <w:spacing w:after="0" w:line="240" w:lineRule="auto"/>
        <w:jc w:val="both"/>
        <w:rPr>
          <w:rFonts w:ascii="Times New Roman" w:eastAsia="Calibri" w:hAnsi="Times New Roman" w:cs="Times New Roman"/>
          <w:bCs/>
          <w:sz w:val="28"/>
          <w:szCs w:val="28"/>
          <w:lang w:val="en-US"/>
        </w:rPr>
      </w:pPr>
      <w:r>
        <w:rPr>
          <w:rFonts w:ascii="Times New Roman" w:eastAsia="Calibri" w:hAnsi="Times New Roman" w:cs="Times New Roman"/>
          <w:bCs/>
          <w:sz w:val="28"/>
          <w:szCs w:val="28"/>
          <w:lang w:val="en-US"/>
        </w:rPr>
        <w:t xml:space="preserve">In conclusion the author says / makes it clear that … / gives a warning that … . – </w:t>
      </w:r>
      <w:r>
        <w:rPr>
          <w:rFonts w:ascii="Times New Roman" w:eastAsia="Calibri" w:hAnsi="Times New Roman" w:cs="Times New Roman"/>
          <w:bCs/>
          <w:sz w:val="28"/>
          <w:szCs w:val="28"/>
        </w:rPr>
        <w:t>В</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заключение</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автор</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говорит</w:t>
      </w:r>
      <w:r>
        <w:rPr>
          <w:rFonts w:ascii="Times New Roman" w:eastAsia="Calibri" w:hAnsi="Times New Roman" w:cs="Times New Roman"/>
          <w:bCs/>
          <w:sz w:val="28"/>
          <w:szCs w:val="28"/>
          <w:lang w:val="en-US"/>
        </w:rPr>
        <w:t xml:space="preserve"> / </w:t>
      </w:r>
      <w:r>
        <w:rPr>
          <w:rFonts w:ascii="Times New Roman" w:eastAsia="Calibri" w:hAnsi="Times New Roman" w:cs="Times New Roman"/>
          <w:bCs/>
          <w:sz w:val="28"/>
          <w:szCs w:val="28"/>
        </w:rPr>
        <w:t>проясняет</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что</w:t>
      </w:r>
      <w:r>
        <w:rPr>
          <w:rFonts w:ascii="Times New Roman" w:eastAsia="Calibri" w:hAnsi="Times New Roman" w:cs="Times New Roman"/>
          <w:bCs/>
          <w:sz w:val="28"/>
          <w:szCs w:val="28"/>
          <w:lang w:val="en-US"/>
        </w:rPr>
        <w:t xml:space="preserve"> … / </w:t>
      </w:r>
      <w:r>
        <w:rPr>
          <w:rFonts w:ascii="Times New Roman" w:eastAsia="Calibri" w:hAnsi="Times New Roman" w:cs="Times New Roman"/>
          <w:bCs/>
          <w:sz w:val="28"/>
          <w:szCs w:val="28"/>
        </w:rPr>
        <w:t>дает</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предупреждение</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что</w:t>
      </w:r>
      <w:r>
        <w:rPr>
          <w:rFonts w:ascii="Times New Roman" w:eastAsia="Calibri" w:hAnsi="Times New Roman" w:cs="Times New Roman"/>
          <w:bCs/>
          <w:sz w:val="28"/>
          <w:szCs w:val="28"/>
          <w:lang w:val="en-US"/>
        </w:rPr>
        <w:t xml:space="preserve"> … .</w:t>
      </w:r>
    </w:p>
    <w:p w:rsidR="002D7F2F" w:rsidRDefault="002D7F2F" w:rsidP="002D7F2F">
      <w:pPr>
        <w:numPr>
          <w:ilvl w:val="0"/>
          <w:numId w:val="6"/>
        </w:numPr>
        <w:spacing w:after="0" w:line="240" w:lineRule="auto"/>
        <w:jc w:val="both"/>
        <w:rPr>
          <w:rFonts w:ascii="Times New Roman" w:eastAsia="Calibri" w:hAnsi="Times New Roman" w:cs="Times New Roman"/>
          <w:bCs/>
          <w:sz w:val="28"/>
          <w:szCs w:val="28"/>
          <w:lang w:val="en-US"/>
        </w:rPr>
      </w:pPr>
      <w:r>
        <w:rPr>
          <w:rFonts w:ascii="Times New Roman" w:eastAsia="Calibri" w:hAnsi="Times New Roman" w:cs="Times New Roman"/>
          <w:bCs/>
          <w:sz w:val="28"/>
          <w:szCs w:val="28"/>
          <w:lang w:val="en-US"/>
        </w:rPr>
        <w:lastRenderedPageBreak/>
        <w:t xml:space="preserve">At the end of the story the author sums it all up by saying … . – </w:t>
      </w:r>
      <w:r>
        <w:rPr>
          <w:rFonts w:ascii="Times New Roman" w:eastAsia="Calibri" w:hAnsi="Times New Roman" w:cs="Times New Roman"/>
          <w:bCs/>
          <w:sz w:val="28"/>
          <w:szCs w:val="28"/>
        </w:rPr>
        <w:t>В</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конце</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рассказа</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автор</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подводит</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итог</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всего</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этого</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говоря</w:t>
      </w:r>
      <w:r>
        <w:rPr>
          <w:rFonts w:ascii="Times New Roman" w:eastAsia="Calibri" w:hAnsi="Times New Roman" w:cs="Times New Roman"/>
          <w:bCs/>
          <w:sz w:val="28"/>
          <w:szCs w:val="28"/>
          <w:lang w:val="en-US"/>
        </w:rPr>
        <w:t xml:space="preserve"> … .</w:t>
      </w:r>
    </w:p>
    <w:p w:rsidR="002D7F2F" w:rsidRDefault="002D7F2F" w:rsidP="002D7F2F">
      <w:pPr>
        <w:numPr>
          <w:ilvl w:val="0"/>
          <w:numId w:val="6"/>
        </w:numPr>
        <w:spacing w:after="0" w:line="240" w:lineRule="auto"/>
        <w:jc w:val="both"/>
        <w:rPr>
          <w:rFonts w:ascii="Times New Roman" w:eastAsia="Calibri" w:hAnsi="Times New Roman" w:cs="Times New Roman"/>
          <w:bCs/>
          <w:sz w:val="28"/>
          <w:szCs w:val="28"/>
          <w:lang w:val="en-US"/>
        </w:rPr>
      </w:pPr>
      <w:r>
        <w:rPr>
          <w:rFonts w:ascii="Times New Roman" w:eastAsia="Calibri" w:hAnsi="Times New Roman" w:cs="Times New Roman"/>
          <w:bCs/>
          <w:sz w:val="28"/>
          <w:szCs w:val="28"/>
          <w:lang w:val="en-US"/>
        </w:rPr>
        <w:t xml:space="preserve">The author concludes by saying that … / draws a conclusion that … / comes to the conclusion that … . – </w:t>
      </w:r>
      <w:r>
        <w:rPr>
          <w:rFonts w:ascii="Times New Roman" w:eastAsia="Calibri" w:hAnsi="Times New Roman" w:cs="Times New Roman"/>
          <w:bCs/>
          <w:sz w:val="28"/>
          <w:szCs w:val="28"/>
        </w:rPr>
        <w:t>В</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заключение</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автор</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говорит</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что</w:t>
      </w:r>
      <w:r>
        <w:rPr>
          <w:rFonts w:ascii="Times New Roman" w:eastAsia="Calibri" w:hAnsi="Times New Roman" w:cs="Times New Roman"/>
          <w:bCs/>
          <w:sz w:val="28"/>
          <w:szCs w:val="28"/>
          <w:lang w:val="en-US"/>
        </w:rPr>
        <w:t xml:space="preserve"> … / </w:t>
      </w:r>
      <w:r>
        <w:rPr>
          <w:rFonts w:ascii="Times New Roman" w:eastAsia="Calibri" w:hAnsi="Times New Roman" w:cs="Times New Roman"/>
          <w:bCs/>
          <w:sz w:val="28"/>
          <w:szCs w:val="28"/>
        </w:rPr>
        <w:t>делает</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вывод</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что</w:t>
      </w:r>
      <w:r>
        <w:rPr>
          <w:rFonts w:ascii="Times New Roman" w:eastAsia="Calibri" w:hAnsi="Times New Roman" w:cs="Times New Roman"/>
          <w:bCs/>
          <w:sz w:val="28"/>
          <w:szCs w:val="28"/>
          <w:lang w:val="en-US"/>
        </w:rPr>
        <w:t xml:space="preserve"> … / </w:t>
      </w:r>
      <w:r>
        <w:rPr>
          <w:rFonts w:ascii="Times New Roman" w:eastAsia="Calibri" w:hAnsi="Times New Roman" w:cs="Times New Roman"/>
          <w:bCs/>
          <w:sz w:val="28"/>
          <w:szCs w:val="28"/>
        </w:rPr>
        <w:t>приходит</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к</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выводу</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что</w:t>
      </w:r>
      <w:r>
        <w:rPr>
          <w:rFonts w:ascii="Times New Roman" w:eastAsia="Calibri" w:hAnsi="Times New Roman" w:cs="Times New Roman"/>
          <w:bCs/>
          <w:sz w:val="28"/>
          <w:szCs w:val="28"/>
          <w:lang w:val="en-US"/>
        </w:rPr>
        <w:t xml:space="preserve"> … .</w:t>
      </w:r>
    </w:p>
    <w:p w:rsidR="002D7F2F" w:rsidRDefault="002D7F2F" w:rsidP="002D7F2F">
      <w:pPr>
        <w:spacing w:after="0" w:line="240" w:lineRule="auto"/>
        <w:ind w:firstLine="709"/>
        <w:jc w:val="both"/>
        <w:rPr>
          <w:rFonts w:ascii="Times New Roman" w:eastAsia="Calibri" w:hAnsi="Times New Roman" w:cs="Times New Roman"/>
          <w:b/>
          <w:bCs/>
          <w:i/>
          <w:sz w:val="28"/>
          <w:szCs w:val="28"/>
        </w:rPr>
      </w:pPr>
      <w:r>
        <w:rPr>
          <w:rFonts w:ascii="Times New Roman" w:eastAsia="Calibri" w:hAnsi="Times New Roman" w:cs="Times New Roman"/>
          <w:b/>
          <w:bCs/>
          <w:i/>
          <w:sz w:val="28"/>
          <w:szCs w:val="28"/>
        </w:rPr>
        <w:t>6. Выразительные средства, используемые в статье</w:t>
      </w:r>
    </w:p>
    <w:p w:rsidR="002D7F2F" w:rsidRDefault="002D7F2F" w:rsidP="002D7F2F">
      <w:pPr>
        <w:numPr>
          <w:ilvl w:val="0"/>
          <w:numId w:val="7"/>
        </w:num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To emphasize … the author uses … . – Чтобы акцентировать внимание … автор использует … .</w:t>
      </w:r>
    </w:p>
    <w:p w:rsidR="002D7F2F" w:rsidRDefault="002D7F2F" w:rsidP="002D7F2F">
      <w:pPr>
        <w:numPr>
          <w:ilvl w:val="0"/>
          <w:numId w:val="7"/>
        </w:numPr>
        <w:spacing w:after="0" w:line="240" w:lineRule="auto"/>
        <w:jc w:val="both"/>
        <w:rPr>
          <w:rFonts w:ascii="Times New Roman" w:eastAsia="Calibri" w:hAnsi="Times New Roman" w:cs="Times New Roman"/>
          <w:bCs/>
          <w:sz w:val="28"/>
          <w:szCs w:val="28"/>
          <w:lang w:val="en-US"/>
        </w:rPr>
      </w:pPr>
      <w:r>
        <w:rPr>
          <w:rFonts w:ascii="Times New Roman" w:eastAsia="Calibri" w:hAnsi="Times New Roman" w:cs="Times New Roman"/>
          <w:bCs/>
          <w:sz w:val="28"/>
          <w:szCs w:val="28"/>
          <w:lang w:val="en-US"/>
        </w:rPr>
        <w:t xml:space="preserve">To underline … the author uses … . – </w:t>
      </w:r>
      <w:r>
        <w:rPr>
          <w:rFonts w:ascii="Times New Roman" w:eastAsia="Calibri" w:hAnsi="Times New Roman" w:cs="Times New Roman"/>
          <w:bCs/>
          <w:sz w:val="28"/>
          <w:szCs w:val="28"/>
        </w:rPr>
        <w:t>Чтобы</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подчеркнуть</w:t>
      </w:r>
      <w:r>
        <w:rPr>
          <w:rFonts w:ascii="Times New Roman" w:eastAsia="Calibri" w:hAnsi="Times New Roman" w:cs="Times New Roman"/>
          <w:bCs/>
          <w:sz w:val="28"/>
          <w:szCs w:val="28"/>
          <w:lang w:val="en-US"/>
        </w:rPr>
        <w:t xml:space="preserve"> … </w:t>
      </w:r>
      <w:r>
        <w:rPr>
          <w:rFonts w:ascii="Times New Roman" w:eastAsia="Calibri" w:hAnsi="Times New Roman" w:cs="Times New Roman"/>
          <w:bCs/>
          <w:sz w:val="28"/>
          <w:szCs w:val="28"/>
        </w:rPr>
        <w:t>автор</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использует</w:t>
      </w:r>
      <w:r>
        <w:rPr>
          <w:rFonts w:ascii="Times New Roman" w:eastAsia="Calibri" w:hAnsi="Times New Roman" w:cs="Times New Roman"/>
          <w:bCs/>
          <w:sz w:val="28"/>
          <w:szCs w:val="28"/>
          <w:lang w:val="en-US"/>
        </w:rPr>
        <w:t xml:space="preserve"> … .</w:t>
      </w:r>
    </w:p>
    <w:p w:rsidR="002D7F2F" w:rsidRDefault="002D7F2F" w:rsidP="002D7F2F">
      <w:pPr>
        <w:numPr>
          <w:ilvl w:val="0"/>
          <w:numId w:val="7"/>
        </w:num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To stress …  – Усиливая … </w:t>
      </w:r>
    </w:p>
    <w:p w:rsidR="002D7F2F" w:rsidRDefault="002D7F2F" w:rsidP="002D7F2F">
      <w:pPr>
        <w:numPr>
          <w:ilvl w:val="0"/>
          <w:numId w:val="7"/>
        </w:num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Balancing … – Балансируя … </w:t>
      </w:r>
    </w:p>
    <w:p w:rsidR="002D7F2F" w:rsidRDefault="002D7F2F" w:rsidP="002D7F2F">
      <w:pPr>
        <w:spacing w:after="0" w:line="240" w:lineRule="auto"/>
        <w:ind w:firstLine="709"/>
        <w:jc w:val="both"/>
        <w:rPr>
          <w:rFonts w:ascii="Times New Roman" w:eastAsia="Calibri" w:hAnsi="Times New Roman" w:cs="Times New Roman"/>
          <w:b/>
          <w:bCs/>
          <w:i/>
          <w:sz w:val="28"/>
          <w:szCs w:val="28"/>
        </w:rPr>
      </w:pPr>
      <w:r>
        <w:rPr>
          <w:rFonts w:ascii="Times New Roman" w:eastAsia="Calibri" w:hAnsi="Times New Roman" w:cs="Times New Roman"/>
          <w:b/>
          <w:bCs/>
          <w:i/>
          <w:sz w:val="28"/>
          <w:szCs w:val="28"/>
        </w:rPr>
        <w:t>7. Ваш вывод</w:t>
      </w:r>
    </w:p>
    <w:p w:rsidR="002D7F2F" w:rsidRDefault="002D7F2F" w:rsidP="002D7F2F">
      <w:pPr>
        <w:numPr>
          <w:ilvl w:val="0"/>
          <w:numId w:val="8"/>
        </w:numPr>
        <w:spacing w:after="0" w:line="240" w:lineRule="auto"/>
        <w:jc w:val="both"/>
        <w:rPr>
          <w:rFonts w:ascii="Times New Roman" w:eastAsia="Calibri" w:hAnsi="Times New Roman" w:cs="Times New Roman"/>
          <w:bCs/>
          <w:sz w:val="28"/>
          <w:szCs w:val="28"/>
          <w:lang w:val="en-US"/>
        </w:rPr>
      </w:pPr>
      <w:r>
        <w:rPr>
          <w:rFonts w:ascii="Times New Roman" w:eastAsia="Calibri" w:hAnsi="Times New Roman" w:cs="Times New Roman"/>
          <w:bCs/>
          <w:sz w:val="28"/>
          <w:szCs w:val="28"/>
          <w:lang w:val="en-US"/>
        </w:rPr>
        <w:t xml:space="preserve">Taking into consideration the fact that … . – </w:t>
      </w:r>
      <w:r>
        <w:rPr>
          <w:rFonts w:ascii="Times New Roman" w:eastAsia="Calibri" w:hAnsi="Times New Roman" w:cs="Times New Roman"/>
          <w:bCs/>
          <w:sz w:val="28"/>
          <w:szCs w:val="28"/>
        </w:rPr>
        <w:t>Принимая</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во</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внимание</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тот</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факт</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что</w:t>
      </w:r>
      <w:r>
        <w:rPr>
          <w:rFonts w:ascii="Times New Roman" w:eastAsia="Calibri" w:hAnsi="Times New Roman" w:cs="Times New Roman"/>
          <w:bCs/>
          <w:sz w:val="28"/>
          <w:szCs w:val="28"/>
          <w:lang w:val="en-US"/>
        </w:rPr>
        <w:t xml:space="preserve"> … .</w:t>
      </w:r>
    </w:p>
    <w:p w:rsidR="002D7F2F" w:rsidRDefault="002D7F2F" w:rsidP="002D7F2F">
      <w:pPr>
        <w:numPr>
          <w:ilvl w:val="0"/>
          <w:numId w:val="8"/>
        </w:numPr>
        <w:spacing w:after="0" w:line="240" w:lineRule="auto"/>
        <w:jc w:val="both"/>
        <w:rPr>
          <w:rFonts w:ascii="Times New Roman" w:eastAsia="Calibri" w:hAnsi="Times New Roman" w:cs="Times New Roman"/>
          <w:bCs/>
          <w:sz w:val="28"/>
          <w:szCs w:val="28"/>
          <w:lang w:val="en-US"/>
        </w:rPr>
      </w:pPr>
      <w:r>
        <w:rPr>
          <w:rFonts w:ascii="Times New Roman" w:eastAsia="Calibri" w:hAnsi="Times New Roman" w:cs="Times New Roman"/>
          <w:bCs/>
          <w:sz w:val="28"/>
          <w:szCs w:val="28"/>
          <w:lang w:val="en-US"/>
        </w:rPr>
        <w:t xml:space="preserve">The message of the article is that … . / The main idea of the article is … . – </w:t>
      </w:r>
      <w:r>
        <w:rPr>
          <w:rFonts w:ascii="Times New Roman" w:eastAsia="Calibri" w:hAnsi="Times New Roman" w:cs="Times New Roman"/>
          <w:bCs/>
          <w:sz w:val="28"/>
          <w:szCs w:val="28"/>
        </w:rPr>
        <w:t>Основная</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идея</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статьи</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послание</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автора</w:t>
      </w:r>
      <w:r>
        <w:rPr>
          <w:rFonts w:ascii="Times New Roman" w:eastAsia="Calibri" w:hAnsi="Times New Roman" w:cs="Times New Roman"/>
          <w:bCs/>
          <w:sz w:val="28"/>
          <w:szCs w:val="28"/>
          <w:lang w:val="en-US"/>
        </w:rPr>
        <w:t>) … .</w:t>
      </w:r>
    </w:p>
    <w:p w:rsidR="002D7F2F" w:rsidRDefault="002D7F2F" w:rsidP="002D7F2F">
      <w:pPr>
        <w:numPr>
          <w:ilvl w:val="0"/>
          <w:numId w:val="8"/>
        </w:numPr>
        <w:spacing w:after="0" w:line="240" w:lineRule="auto"/>
        <w:jc w:val="both"/>
        <w:rPr>
          <w:rFonts w:ascii="Times New Roman" w:eastAsia="Calibri" w:hAnsi="Times New Roman" w:cs="Times New Roman"/>
          <w:bCs/>
          <w:sz w:val="28"/>
          <w:szCs w:val="28"/>
          <w:lang w:val="en-US"/>
        </w:rPr>
      </w:pPr>
      <w:r>
        <w:rPr>
          <w:rFonts w:ascii="Times New Roman" w:eastAsia="Calibri" w:hAnsi="Times New Roman" w:cs="Times New Roman"/>
          <w:bCs/>
          <w:sz w:val="28"/>
          <w:szCs w:val="28"/>
          <w:lang w:val="en-US"/>
        </w:rPr>
        <w:t xml:space="preserve">In addition … / Furthermore … – </w:t>
      </w:r>
      <w:r>
        <w:rPr>
          <w:rFonts w:ascii="Times New Roman" w:eastAsia="Calibri" w:hAnsi="Times New Roman" w:cs="Times New Roman"/>
          <w:bCs/>
          <w:sz w:val="28"/>
          <w:szCs w:val="28"/>
        </w:rPr>
        <w:t>Кроме</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того</w:t>
      </w:r>
      <w:r>
        <w:rPr>
          <w:rFonts w:ascii="Times New Roman" w:eastAsia="Calibri" w:hAnsi="Times New Roman" w:cs="Times New Roman"/>
          <w:bCs/>
          <w:sz w:val="28"/>
          <w:szCs w:val="28"/>
          <w:lang w:val="en-US"/>
        </w:rPr>
        <w:t xml:space="preserve">, … </w:t>
      </w:r>
    </w:p>
    <w:p w:rsidR="002D7F2F" w:rsidRDefault="002D7F2F" w:rsidP="002D7F2F">
      <w:pPr>
        <w:numPr>
          <w:ilvl w:val="0"/>
          <w:numId w:val="8"/>
        </w:numPr>
        <w:spacing w:after="0" w:line="240" w:lineRule="auto"/>
        <w:jc w:val="both"/>
        <w:rPr>
          <w:rFonts w:ascii="Times New Roman" w:eastAsia="Calibri" w:hAnsi="Times New Roman" w:cs="Times New Roman"/>
          <w:bCs/>
          <w:sz w:val="28"/>
          <w:szCs w:val="28"/>
          <w:lang w:val="en-US"/>
        </w:rPr>
      </w:pPr>
      <w:r>
        <w:rPr>
          <w:rFonts w:ascii="Times New Roman" w:eastAsia="Calibri" w:hAnsi="Times New Roman" w:cs="Times New Roman"/>
          <w:bCs/>
          <w:sz w:val="28"/>
          <w:szCs w:val="28"/>
          <w:lang w:val="en-US"/>
        </w:rPr>
        <w:t xml:space="preserve">On the one hand …, but on the other hand … – </w:t>
      </w:r>
      <w:r>
        <w:rPr>
          <w:rFonts w:ascii="Times New Roman" w:eastAsia="Calibri" w:hAnsi="Times New Roman" w:cs="Times New Roman"/>
          <w:bCs/>
          <w:sz w:val="28"/>
          <w:szCs w:val="28"/>
        </w:rPr>
        <w:t>С</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одной</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стороны</w:t>
      </w:r>
      <w:r>
        <w:rPr>
          <w:rFonts w:ascii="Times New Roman" w:eastAsia="Calibri" w:hAnsi="Times New Roman" w:cs="Times New Roman"/>
          <w:bCs/>
          <w:sz w:val="28"/>
          <w:szCs w:val="28"/>
          <w:lang w:val="en-US"/>
        </w:rPr>
        <w:t xml:space="preserve"> …, </w:t>
      </w:r>
      <w:r>
        <w:rPr>
          <w:rFonts w:ascii="Times New Roman" w:eastAsia="Calibri" w:hAnsi="Times New Roman" w:cs="Times New Roman"/>
          <w:bCs/>
          <w:sz w:val="28"/>
          <w:szCs w:val="28"/>
        </w:rPr>
        <w:t>но</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с</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другой</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стороны</w:t>
      </w:r>
      <w:r>
        <w:rPr>
          <w:rFonts w:ascii="Times New Roman" w:eastAsia="Calibri" w:hAnsi="Times New Roman" w:cs="Times New Roman"/>
          <w:bCs/>
          <w:sz w:val="28"/>
          <w:szCs w:val="28"/>
          <w:lang w:val="en-US"/>
        </w:rPr>
        <w:t xml:space="preserve"> …</w:t>
      </w:r>
    </w:p>
    <w:p w:rsidR="002D7F2F" w:rsidRDefault="002D7F2F" w:rsidP="002D7F2F">
      <w:pPr>
        <w:numPr>
          <w:ilvl w:val="0"/>
          <w:numId w:val="8"/>
        </w:num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Back to our main topic … – Возвращаясь к нашей основной теме, … </w:t>
      </w:r>
    </w:p>
    <w:p w:rsidR="002D7F2F" w:rsidRDefault="002D7F2F" w:rsidP="002D7F2F">
      <w:pPr>
        <w:numPr>
          <w:ilvl w:val="0"/>
          <w:numId w:val="8"/>
        </w:numPr>
        <w:spacing w:after="0" w:line="240" w:lineRule="auto"/>
        <w:jc w:val="both"/>
        <w:rPr>
          <w:rFonts w:ascii="Times New Roman" w:eastAsia="Calibri" w:hAnsi="Times New Roman" w:cs="Times New Roman"/>
          <w:bCs/>
          <w:sz w:val="28"/>
          <w:szCs w:val="28"/>
          <w:lang w:val="en-US"/>
        </w:rPr>
      </w:pPr>
      <w:r>
        <w:rPr>
          <w:rFonts w:ascii="Times New Roman" w:eastAsia="Calibri" w:hAnsi="Times New Roman" w:cs="Times New Roman"/>
          <w:bCs/>
          <w:sz w:val="28"/>
          <w:szCs w:val="28"/>
          <w:lang w:val="en-US"/>
        </w:rPr>
        <w:t xml:space="preserve">To come back to what I was saying … – </w:t>
      </w:r>
      <w:r>
        <w:rPr>
          <w:rFonts w:ascii="Times New Roman" w:eastAsia="Calibri" w:hAnsi="Times New Roman" w:cs="Times New Roman"/>
          <w:bCs/>
          <w:sz w:val="28"/>
          <w:szCs w:val="28"/>
        </w:rPr>
        <w:t>Возвращаясь</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к</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тому</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что</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я</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говорил</w:t>
      </w:r>
      <w:r>
        <w:rPr>
          <w:rFonts w:ascii="Times New Roman" w:eastAsia="Calibri" w:hAnsi="Times New Roman" w:cs="Times New Roman"/>
          <w:bCs/>
          <w:sz w:val="28"/>
          <w:szCs w:val="28"/>
          <w:lang w:val="en-US"/>
        </w:rPr>
        <w:t xml:space="preserve">, … </w:t>
      </w:r>
    </w:p>
    <w:p w:rsidR="002D7F2F" w:rsidRDefault="002D7F2F" w:rsidP="002D7F2F">
      <w:pPr>
        <w:numPr>
          <w:ilvl w:val="0"/>
          <w:numId w:val="8"/>
        </w:num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In conclusion I’d like to … – В заключение я бы хотел …</w:t>
      </w:r>
    </w:p>
    <w:p w:rsidR="002D7F2F" w:rsidRDefault="002D7F2F" w:rsidP="002D7F2F">
      <w:pPr>
        <w:numPr>
          <w:ilvl w:val="0"/>
          <w:numId w:val="8"/>
        </w:numPr>
        <w:spacing w:after="0" w:line="240" w:lineRule="auto"/>
        <w:jc w:val="both"/>
        <w:rPr>
          <w:rFonts w:ascii="Times New Roman" w:eastAsia="Calibri" w:hAnsi="Times New Roman" w:cs="Times New Roman"/>
          <w:bCs/>
          <w:sz w:val="28"/>
          <w:szCs w:val="28"/>
          <w:lang w:val="en-US"/>
        </w:rPr>
      </w:pPr>
      <w:r>
        <w:rPr>
          <w:rFonts w:ascii="Times New Roman" w:eastAsia="Calibri" w:hAnsi="Times New Roman" w:cs="Times New Roman"/>
          <w:bCs/>
          <w:sz w:val="28"/>
          <w:szCs w:val="28"/>
          <w:lang w:val="en-US"/>
        </w:rPr>
        <w:t>From my point of view</w:t>
      </w:r>
      <w:r>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lang w:val="en-US"/>
        </w:rPr>
        <w:t xml:space="preserve">… – </w:t>
      </w:r>
      <w:r>
        <w:rPr>
          <w:rFonts w:ascii="Times New Roman" w:eastAsia="Calibri" w:hAnsi="Times New Roman" w:cs="Times New Roman"/>
          <w:bCs/>
          <w:sz w:val="28"/>
          <w:szCs w:val="28"/>
        </w:rPr>
        <w:t>С</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моей</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точки</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зрения</w:t>
      </w:r>
      <w:r>
        <w:rPr>
          <w:rFonts w:ascii="Times New Roman" w:eastAsia="Calibri" w:hAnsi="Times New Roman" w:cs="Times New Roman"/>
          <w:bCs/>
          <w:sz w:val="28"/>
          <w:szCs w:val="28"/>
          <w:lang w:val="en-US"/>
        </w:rPr>
        <w:t xml:space="preserve"> …</w:t>
      </w:r>
    </w:p>
    <w:p w:rsidR="002D7F2F" w:rsidRDefault="002D7F2F" w:rsidP="002D7F2F">
      <w:pPr>
        <w:numPr>
          <w:ilvl w:val="0"/>
          <w:numId w:val="8"/>
        </w:numPr>
        <w:spacing w:after="0" w:line="240" w:lineRule="auto"/>
        <w:jc w:val="both"/>
        <w:rPr>
          <w:rFonts w:ascii="Times New Roman" w:eastAsia="Calibri" w:hAnsi="Times New Roman" w:cs="Times New Roman"/>
          <w:bCs/>
          <w:sz w:val="28"/>
          <w:szCs w:val="28"/>
          <w:lang w:val="en-US"/>
        </w:rPr>
      </w:pPr>
      <w:r>
        <w:rPr>
          <w:rFonts w:ascii="Times New Roman" w:eastAsia="Calibri" w:hAnsi="Times New Roman" w:cs="Times New Roman"/>
          <w:bCs/>
          <w:sz w:val="28"/>
          <w:szCs w:val="28"/>
          <w:lang w:val="en-US"/>
        </w:rPr>
        <w:t xml:space="preserve">As ar as I am able to judge … – </w:t>
      </w:r>
      <w:r>
        <w:rPr>
          <w:rFonts w:ascii="Times New Roman" w:eastAsia="Calibri" w:hAnsi="Times New Roman" w:cs="Times New Roman"/>
          <w:bCs/>
          <w:sz w:val="28"/>
          <w:szCs w:val="28"/>
        </w:rPr>
        <w:t>Насколько</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я</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могу</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судить</w:t>
      </w:r>
      <w:r>
        <w:rPr>
          <w:rFonts w:ascii="Times New Roman" w:eastAsia="Calibri" w:hAnsi="Times New Roman" w:cs="Times New Roman"/>
          <w:bCs/>
          <w:sz w:val="28"/>
          <w:szCs w:val="28"/>
          <w:lang w:val="en-US"/>
        </w:rPr>
        <w:t xml:space="preserve"> … </w:t>
      </w:r>
    </w:p>
    <w:p w:rsidR="002D7F2F" w:rsidRDefault="002D7F2F" w:rsidP="002D7F2F">
      <w:pPr>
        <w:numPr>
          <w:ilvl w:val="0"/>
          <w:numId w:val="8"/>
        </w:numPr>
        <w:spacing w:after="0" w:line="240" w:lineRule="auto"/>
        <w:jc w:val="both"/>
        <w:rPr>
          <w:rFonts w:ascii="Times New Roman" w:eastAsia="Calibri" w:hAnsi="Times New Roman" w:cs="Times New Roman"/>
          <w:bCs/>
          <w:sz w:val="28"/>
          <w:szCs w:val="28"/>
          <w:lang w:val="en-US"/>
        </w:rPr>
      </w:pPr>
      <w:r>
        <w:rPr>
          <w:rFonts w:ascii="Times New Roman" w:eastAsia="Calibri" w:hAnsi="Times New Roman" w:cs="Times New Roman"/>
          <w:bCs/>
          <w:sz w:val="28"/>
          <w:szCs w:val="28"/>
          <w:lang w:val="en-US"/>
        </w:rPr>
        <w:t xml:space="preserve">My own attitude to this article is … – </w:t>
      </w:r>
      <w:r>
        <w:rPr>
          <w:rFonts w:ascii="Times New Roman" w:eastAsia="Calibri" w:hAnsi="Times New Roman" w:cs="Times New Roman"/>
          <w:bCs/>
          <w:sz w:val="28"/>
          <w:szCs w:val="28"/>
        </w:rPr>
        <w:t>Мое</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личное</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отношение</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к</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этой</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статье</w:t>
      </w:r>
      <w:r>
        <w:rPr>
          <w:rFonts w:ascii="Times New Roman" w:eastAsia="Calibri" w:hAnsi="Times New Roman" w:cs="Times New Roman"/>
          <w:bCs/>
          <w:sz w:val="28"/>
          <w:szCs w:val="28"/>
          <w:lang w:val="en-US"/>
        </w:rPr>
        <w:t xml:space="preserve"> … </w:t>
      </w:r>
    </w:p>
    <w:p w:rsidR="002D7F2F" w:rsidRDefault="002D7F2F" w:rsidP="002D7F2F">
      <w:pPr>
        <w:numPr>
          <w:ilvl w:val="0"/>
          <w:numId w:val="8"/>
        </w:num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lang w:val="en-US"/>
        </w:rPr>
        <w:t>I</w:t>
      </w:r>
      <w:r>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lang w:val="en-US"/>
        </w:rPr>
        <w:t>fully</w:t>
      </w:r>
      <w:r>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lang w:val="en-US"/>
        </w:rPr>
        <w:t>agree</w:t>
      </w:r>
      <w:r>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lang w:val="en-US"/>
        </w:rPr>
        <w:t>with</w:t>
      </w:r>
      <w:r>
        <w:rPr>
          <w:rFonts w:ascii="Times New Roman" w:eastAsia="Calibri" w:hAnsi="Times New Roman" w:cs="Times New Roman"/>
          <w:bCs/>
          <w:sz w:val="28"/>
          <w:szCs w:val="28"/>
        </w:rPr>
        <w:t xml:space="preserve"> … / </w:t>
      </w:r>
      <w:r>
        <w:rPr>
          <w:rFonts w:ascii="Times New Roman" w:eastAsia="Calibri" w:hAnsi="Times New Roman" w:cs="Times New Roman"/>
          <w:bCs/>
          <w:sz w:val="28"/>
          <w:szCs w:val="28"/>
          <w:lang w:val="en-US"/>
        </w:rPr>
        <w:t>I</w:t>
      </w:r>
      <w:r>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lang w:val="en-US"/>
        </w:rPr>
        <w:t>don</w:t>
      </w:r>
      <w:r>
        <w:rPr>
          <w:rFonts w:ascii="Times New Roman" w:eastAsia="Calibri" w:hAnsi="Times New Roman" w:cs="Times New Roman"/>
          <w:bCs/>
          <w:sz w:val="28"/>
          <w:szCs w:val="28"/>
        </w:rPr>
        <w:t>’</w:t>
      </w:r>
      <w:r>
        <w:rPr>
          <w:rFonts w:ascii="Times New Roman" w:eastAsia="Calibri" w:hAnsi="Times New Roman" w:cs="Times New Roman"/>
          <w:bCs/>
          <w:sz w:val="28"/>
          <w:szCs w:val="28"/>
          <w:lang w:val="en-US"/>
        </w:rPr>
        <w:t>t</w:t>
      </w:r>
      <w:r>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lang w:val="en-US"/>
        </w:rPr>
        <w:t>agree</w:t>
      </w:r>
      <w:r>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lang w:val="en-US"/>
        </w:rPr>
        <w:t>with</w:t>
      </w:r>
      <w:r>
        <w:rPr>
          <w:rFonts w:ascii="Times New Roman" w:eastAsia="Calibri" w:hAnsi="Times New Roman" w:cs="Times New Roman"/>
          <w:bCs/>
          <w:sz w:val="28"/>
          <w:szCs w:val="28"/>
        </w:rPr>
        <w:t xml:space="preserve"> … – Я полностью согласен с … / Я не согласен с … </w:t>
      </w:r>
    </w:p>
    <w:p w:rsidR="002D7F2F" w:rsidRDefault="002D7F2F" w:rsidP="002D7F2F">
      <w:pPr>
        <w:numPr>
          <w:ilvl w:val="0"/>
          <w:numId w:val="8"/>
        </w:numPr>
        <w:spacing w:after="0" w:line="240" w:lineRule="auto"/>
        <w:jc w:val="both"/>
        <w:rPr>
          <w:rFonts w:ascii="Times New Roman" w:eastAsia="Calibri" w:hAnsi="Times New Roman" w:cs="Times New Roman"/>
          <w:bCs/>
          <w:sz w:val="28"/>
          <w:szCs w:val="28"/>
          <w:lang w:val="en-US"/>
        </w:rPr>
      </w:pPr>
      <w:r>
        <w:rPr>
          <w:rFonts w:ascii="Times New Roman" w:eastAsia="Calibri" w:hAnsi="Times New Roman" w:cs="Times New Roman"/>
          <w:bCs/>
          <w:sz w:val="28"/>
          <w:szCs w:val="28"/>
          <w:lang w:val="en-US"/>
        </w:rPr>
        <w:t xml:space="preserve">It is hard to predict the course of events in future, but there is some evidence of the improvement of this situation. – </w:t>
      </w:r>
      <w:r>
        <w:rPr>
          <w:rFonts w:ascii="Times New Roman" w:eastAsia="Calibri" w:hAnsi="Times New Roman" w:cs="Times New Roman"/>
          <w:bCs/>
          <w:sz w:val="28"/>
          <w:szCs w:val="28"/>
        </w:rPr>
        <w:t>Трудно</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предсказать</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ход</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событий</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в</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будущем</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но</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есть</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некоторые</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свидетельства</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улучшения</w:t>
      </w:r>
      <w:r>
        <w:rPr>
          <w:rFonts w:ascii="Times New Roman" w:eastAsia="Calibri" w:hAnsi="Times New Roman" w:cs="Times New Roman"/>
          <w:bCs/>
          <w:sz w:val="28"/>
          <w:szCs w:val="28"/>
          <w:lang w:val="en-US"/>
        </w:rPr>
        <w:t>.</w:t>
      </w:r>
    </w:p>
    <w:p w:rsidR="002D7F2F" w:rsidRDefault="002D7F2F" w:rsidP="002D7F2F">
      <w:pPr>
        <w:numPr>
          <w:ilvl w:val="0"/>
          <w:numId w:val="8"/>
        </w:numPr>
        <w:spacing w:after="0" w:line="240" w:lineRule="auto"/>
        <w:jc w:val="both"/>
        <w:rPr>
          <w:rFonts w:ascii="Times New Roman" w:eastAsia="Calibri" w:hAnsi="Times New Roman" w:cs="Times New Roman"/>
          <w:bCs/>
          <w:sz w:val="28"/>
          <w:szCs w:val="28"/>
          <w:lang w:val="en-US"/>
        </w:rPr>
      </w:pPr>
      <w:r>
        <w:rPr>
          <w:rFonts w:ascii="Times New Roman" w:eastAsia="Calibri" w:hAnsi="Times New Roman" w:cs="Times New Roman"/>
          <w:bCs/>
          <w:sz w:val="28"/>
          <w:szCs w:val="28"/>
          <w:lang w:val="en-US"/>
        </w:rPr>
        <w:t xml:space="preserve">I have found the article dull / important / interesting /of great value – </w:t>
      </w:r>
      <w:r>
        <w:rPr>
          <w:rFonts w:ascii="Times New Roman" w:eastAsia="Calibri" w:hAnsi="Times New Roman" w:cs="Times New Roman"/>
          <w:bCs/>
          <w:sz w:val="28"/>
          <w:szCs w:val="28"/>
        </w:rPr>
        <w:t>Я</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нахожу</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статью</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скучной</w:t>
      </w:r>
      <w:r>
        <w:rPr>
          <w:rFonts w:ascii="Times New Roman" w:eastAsia="Calibri" w:hAnsi="Times New Roman" w:cs="Times New Roman"/>
          <w:bCs/>
          <w:sz w:val="28"/>
          <w:szCs w:val="28"/>
          <w:lang w:val="en-US"/>
        </w:rPr>
        <w:t xml:space="preserve"> / </w:t>
      </w:r>
      <w:r>
        <w:rPr>
          <w:rFonts w:ascii="Times New Roman" w:eastAsia="Calibri" w:hAnsi="Times New Roman" w:cs="Times New Roman"/>
          <w:bCs/>
          <w:sz w:val="28"/>
          <w:szCs w:val="28"/>
        </w:rPr>
        <w:t>важной</w:t>
      </w:r>
      <w:r>
        <w:rPr>
          <w:rFonts w:ascii="Times New Roman" w:eastAsia="Calibri" w:hAnsi="Times New Roman" w:cs="Times New Roman"/>
          <w:bCs/>
          <w:sz w:val="28"/>
          <w:szCs w:val="28"/>
          <w:lang w:val="en-US"/>
        </w:rPr>
        <w:t xml:space="preserve"> / </w:t>
      </w:r>
      <w:r>
        <w:rPr>
          <w:rFonts w:ascii="Times New Roman" w:eastAsia="Calibri" w:hAnsi="Times New Roman" w:cs="Times New Roman"/>
          <w:bCs/>
          <w:sz w:val="28"/>
          <w:szCs w:val="28"/>
        </w:rPr>
        <w:t>интересной</w:t>
      </w:r>
      <w:r>
        <w:rPr>
          <w:rFonts w:ascii="Times New Roman" w:eastAsia="Calibri" w:hAnsi="Times New Roman" w:cs="Times New Roman"/>
          <w:bCs/>
          <w:sz w:val="28"/>
          <w:szCs w:val="28"/>
          <w:lang w:val="en-US"/>
        </w:rPr>
        <w:t xml:space="preserve"> / </w:t>
      </w:r>
      <w:r>
        <w:rPr>
          <w:rFonts w:ascii="Times New Roman" w:eastAsia="Calibri" w:hAnsi="Times New Roman" w:cs="Times New Roman"/>
          <w:bCs/>
          <w:sz w:val="28"/>
          <w:szCs w:val="28"/>
        </w:rPr>
        <w:t>имеющей</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большое</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значение</w:t>
      </w:r>
      <w:r>
        <w:rPr>
          <w:rFonts w:ascii="Times New Roman" w:eastAsia="Calibri" w:hAnsi="Times New Roman" w:cs="Times New Roman"/>
          <w:bCs/>
          <w:sz w:val="28"/>
          <w:szCs w:val="28"/>
          <w:lang w:val="en-US"/>
        </w:rPr>
        <w:t xml:space="preserve"> (</w:t>
      </w:r>
      <w:r>
        <w:rPr>
          <w:rFonts w:ascii="Times New Roman" w:eastAsia="Calibri" w:hAnsi="Times New Roman" w:cs="Times New Roman"/>
          <w:bCs/>
          <w:sz w:val="28"/>
          <w:szCs w:val="28"/>
        </w:rPr>
        <w:t>ценность</w:t>
      </w:r>
      <w:r>
        <w:rPr>
          <w:rFonts w:ascii="Times New Roman" w:eastAsia="Calibri" w:hAnsi="Times New Roman" w:cs="Times New Roman"/>
          <w:bCs/>
          <w:sz w:val="28"/>
          <w:szCs w:val="28"/>
          <w:lang w:val="en-US"/>
        </w:rPr>
        <w:t>).</w:t>
      </w:r>
    </w:p>
    <w:p w:rsidR="002D7F2F" w:rsidRPr="004315B1" w:rsidRDefault="002D7F2F" w:rsidP="002D7F2F">
      <w:pPr>
        <w:spacing w:after="0" w:line="240" w:lineRule="auto"/>
        <w:ind w:firstLine="709"/>
        <w:jc w:val="both"/>
        <w:rPr>
          <w:rFonts w:ascii="Times New Roman" w:hAnsi="Times New Roman" w:cs="Times New Roman"/>
          <w:sz w:val="28"/>
          <w:szCs w:val="28"/>
          <w:lang w:eastAsia="ru-RU"/>
        </w:rPr>
      </w:pPr>
      <w:r>
        <w:rPr>
          <w:rFonts w:ascii="Times New Roman" w:eastAsia="Calibri" w:hAnsi="Times New Roman" w:cs="Times New Roman"/>
          <w:bCs/>
          <w:sz w:val="28"/>
          <w:szCs w:val="28"/>
        </w:rPr>
        <w:t>Таким образом, чтобы хорошо проанализировать статью, ее необходимо несколько раз прочитать. Первый раз – ознакомительный, вы определяете стиль, тему. Во второй раз обращаете внимание на детали, на поведение героев, пытаетесь кратко передать основное содержание. Затем опять просматриваете и ищите то, что же автор хотел донести до читателя, что он для этого использовал. А</w:t>
      </w:r>
      <w:r w:rsidRPr="004315B1">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rPr>
        <w:t>затем</w:t>
      </w:r>
      <w:r w:rsidRPr="004315B1">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rPr>
        <w:t>продумываете</w:t>
      </w:r>
      <w:r w:rsidRPr="004315B1">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rPr>
        <w:t>свое</w:t>
      </w:r>
      <w:r w:rsidRPr="004315B1">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rPr>
        <w:t>отношение</w:t>
      </w:r>
      <w:r w:rsidRPr="004315B1">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rPr>
        <w:t>к</w:t>
      </w:r>
      <w:r w:rsidRPr="004315B1">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rPr>
        <w:t>прочитанному</w:t>
      </w:r>
      <w:r w:rsidRPr="004315B1">
        <w:rPr>
          <w:rFonts w:ascii="Times New Roman" w:eastAsia="Calibri" w:hAnsi="Times New Roman" w:cs="Times New Roman"/>
          <w:bCs/>
          <w:sz w:val="28"/>
          <w:szCs w:val="28"/>
        </w:rPr>
        <w:t>.</w:t>
      </w:r>
    </w:p>
    <w:p w:rsidR="002D7F2F" w:rsidRPr="004315B1" w:rsidRDefault="002D7F2F" w:rsidP="002D7F2F">
      <w:pPr>
        <w:spacing w:after="0" w:line="240" w:lineRule="auto"/>
        <w:jc w:val="both"/>
        <w:rPr>
          <w:rFonts w:ascii="Times New Roman" w:eastAsia="Calibri" w:hAnsi="Times New Roman" w:cs="Times New Roman"/>
          <w:bCs/>
          <w:sz w:val="28"/>
          <w:szCs w:val="28"/>
          <w:highlight w:val="green"/>
        </w:rPr>
      </w:pPr>
    </w:p>
    <w:p w:rsidR="00656A70" w:rsidRDefault="00656A70">
      <w:pPr>
        <w:spacing w:after="0" w:line="240" w:lineRule="auto"/>
        <w:ind w:firstLine="709"/>
        <w:jc w:val="both"/>
        <w:rPr>
          <w:rFonts w:ascii="Times New Roman" w:eastAsia="Calibri" w:hAnsi="Times New Roman" w:cs="Times New Roman"/>
          <w:sz w:val="28"/>
          <w:szCs w:val="26"/>
        </w:rPr>
      </w:pPr>
    </w:p>
    <w:p w:rsidR="00656A70" w:rsidRPr="009C3EB9" w:rsidRDefault="00462320" w:rsidP="00462320">
      <w:pPr>
        <w:pStyle w:val="1"/>
        <w:jc w:val="center"/>
        <w:rPr>
          <w:rFonts w:ascii="Times New Roman" w:eastAsia="Rubik" w:hAnsi="Times New Roman" w:cs="Times New Roman"/>
          <w:b/>
          <w:bCs/>
          <w:color w:val="auto"/>
          <w:sz w:val="28"/>
          <w:szCs w:val="28"/>
        </w:rPr>
      </w:pPr>
      <w:r w:rsidRPr="004315B1">
        <w:rPr>
          <w:rFonts w:ascii="Times New Roman" w:eastAsia="Calibri" w:hAnsi="Times New Roman" w:cs="Times New Roman"/>
          <w:b/>
          <w:color w:val="auto"/>
          <w:sz w:val="28"/>
          <w:szCs w:val="28"/>
        </w:rPr>
        <w:t>Часть</w:t>
      </w:r>
      <w:r w:rsidRPr="009C3EB9">
        <w:rPr>
          <w:rFonts w:ascii="Times New Roman" w:eastAsia="Calibri" w:hAnsi="Times New Roman" w:cs="Times New Roman"/>
          <w:b/>
          <w:color w:val="auto"/>
          <w:sz w:val="28"/>
          <w:szCs w:val="28"/>
        </w:rPr>
        <w:t xml:space="preserve"> 2. </w:t>
      </w:r>
      <w:r>
        <w:rPr>
          <w:rFonts w:ascii="Times New Roman" w:eastAsia="Calibri" w:hAnsi="Times New Roman" w:cs="Times New Roman"/>
          <w:b/>
          <w:color w:val="auto"/>
          <w:sz w:val="28"/>
          <w:szCs w:val="28"/>
        </w:rPr>
        <w:t>Резюме</w:t>
      </w:r>
      <w:r w:rsidRPr="009C3EB9">
        <w:rPr>
          <w:rFonts w:ascii="Times New Roman" w:eastAsia="Calibri" w:hAnsi="Times New Roman" w:cs="Times New Roman"/>
          <w:b/>
          <w:color w:val="auto"/>
          <w:sz w:val="28"/>
          <w:szCs w:val="28"/>
        </w:rPr>
        <w:t xml:space="preserve"> (</w:t>
      </w:r>
      <w:r w:rsidR="009D1257" w:rsidRPr="00462320">
        <w:rPr>
          <w:rFonts w:ascii="Times New Roman" w:eastAsia="Rubik" w:hAnsi="Times New Roman" w:cs="Times New Roman"/>
          <w:b/>
          <w:bCs/>
          <w:color w:val="auto"/>
          <w:sz w:val="28"/>
          <w:szCs w:val="28"/>
          <w:shd w:val="clear" w:color="auto" w:fill="FFFFFF"/>
          <w:lang w:val="en-US"/>
        </w:rPr>
        <w:t>What</w:t>
      </w:r>
      <w:r w:rsidR="009D1257" w:rsidRPr="009C3EB9">
        <w:rPr>
          <w:rFonts w:ascii="Times New Roman" w:eastAsia="Rubik" w:hAnsi="Times New Roman" w:cs="Times New Roman"/>
          <w:b/>
          <w:bCs/>
          <w:color w:val="auto"/>
          <w:sz w:val="28"/>
          <w:szCs w:val="28"/>
          <w:shd w:val="clear" w:color="auto" w:fill="FFFFFF"/>
        </w:rPr>
        <w:t xml:space="preserve"> </w:t>
      </w:r>
      <w:r w:rsidR="009D1257" w:rsidRPr="00462320">
        <w:rPr>
          <w:rFonts w:ascii="Times New Roman" w:eastAsia="Rubik" w:hAnsi="Times New Roman" w:cs="Times New Roman"/>
          <w:b/>
          <w:bCs/>
          <w:color w:val="auto"/>
          <w:sz w:val="28"/>
          <w:szCs w:val="28"/>
          <w:shd w:val="clear" w:color="auto" w:fill="FFFFFF"/>
          <w:lang w:val="en-US"/>
        </w:rPr>
        <w:t>is</w:t>
      </w:r>
      <w:r w:rsidR="009D1257" w:rsidRPr="009C3EB9">
        <w:rPr>
          <w:rFonts w:ascii="Times New Roman" w:eastAsia="Rubik" w:hAnsi="Times New Roman" w:cs="Times New Roman"/>
          <w:b/>
          <w:bCs/>
          <w:color w:val="auto"/>
          <w:sz w:val="28"/>
          <w:szCs w:val="28"/>
          <w:shd w:val="clear" w:color="auto" w:fill="FFFFFF"/>
        </w:rPr>
        <w:t xml:space="preserve"> </w:t>
      </w:r>
      <w:r w:rsidR="009D1257" w:rsidRPr="00462320">
        <w:rPr>
          <w:rFonts w:ascii="Times New Roman" w:eastAsia="Rubik" w:hAnsi="Times New Roman" w:cs="Times New Roman"/>
          <w:b/>
          <w:bCs/>
          <w:color w:val="auto"/>
          <w:sz w:val="28"/>
          <w:szCs w:val="28"/>
          <w:shd w:val="clear" w:color="auto" w:fill="FFFFFF"/>
          <w:lang w:val="en-US"/>
        </w:rPr>
        <w:t>a</w:t>
      </w:r>
      <w:r w:rsidR="009D1257" w:rsidRPr="009C3EB9">
        <w:rPr>
          <w:rFonts w:ascii="Times New Roman" w:eastAsia="Rubik" w:hAnsi="Times New Roman" w:cs="Times New Roman"/>
          <w:b/>
          <w:bCs/>
          <w:color w:val="auto"/>
          <w:sz w:val="28"/>
          <w:szCs w:val="28"/>
          <w:shd w:val="clear" w:color="auto" w:fill="FFFFFF"/>
        </w:rPr>
        <w:t xml:space="preserve"> </w:t>
      </w:r>
      <w:r w:rsidR="009D1257" w:rsidRPr="00462320">
        <w:rPr>
          <w:rFonts w:ascii="Times New Roman" w:eastAsia="Rubik" w:hAnsi="Times New Roman" w:cs="Times New Roman"/>
          <w:b/>
          <w:bCs/>
          <w:color w:val="auto"/>
          <w:sz w:val="28"/>
          <w:szCs w:val="28"/>
          <w:shd w:val="clear" w:color="auto" w:fill="FFFFFF"/>
          <w:lang w:val="en-US"/>
        </w:rPr>
        <w:t>CV</w:t>
      </w:r>
      <w:r w:rsidR="009D1257" w:rsidRPr="009C3EB9">
        <w:rPr>
          <w:rFonts w:ascii="Times New Roman" w:eastAsia="Rubik" w:hAnsi="Times New Roman" w:cs="Times New Roman"/>
          <w:b/>
          <w:bCs/>
          <w:color w:val="auto"/>
          <w:sz w:val="28"/>
          <w:szCs w:val="28"/>
          <w:shd w:val="clear" w:color="auto" w:fill="FFFFFF"/>
        </w:rPr>
        <w:t>/</w:t>
      </w:r>
      <w:r w:rsidR="009D1257" w:rsidRPr="00462320">
        <w:rPr>
          <w:rFonts w:ascii="Times New Roman" w:eastAsia="Rubik" w:hAnsi="Times New Roman" w:cs="Times New Roman"/>
          <w:b/>
          <w:bCs/>
          <w:color w:val="auto"/>
          <w:sz w:val="28"/>
          <w:szCs w:val="28"/>
          <w:shd w:val="clear" w:color="auto" w:fill="FFFFFF"/>
          <w:lang w:val="en-US"/>
        </w:rPr>
        <w:t>resume</w:t>
      </w:r>
      <w:r w:rsidR="009D1257" w:rsidRPr="009C3EB9">
        <w:rPr>
          <w:rFonts w:ascii="Times New Roman" w:eastAsia="Rubik" w:hAnsi="Times New Roman" w:cs="Times New Roman"/>
          <w:b/>
          <w:bCs/>
          <w:color w:val="auto"/>
          <w:sz w:val="28"/>
          <w:szCs w:val="28"/>
          <w:shd w:val="clear" w:color="auto" w:fill="FFFFFF"/>
        </w:rPr>
        <w:t>?</w:t>
      </w:r>
      <w:r w:rsidRPr="009C3EB9">
        <w:rPr>
          <w:rFonts w:ascii="Times New Roman" w:eastAsia="Rubik" w:hAnsi="Times New Roman" w:cs="Times New Roman"/>
          <w:b/>
          <w:bCs/>
          <w:color w:val="auto"/>
          <w:sz w:val="28"/>
          <w:szCs w:val="28"/>
          <w:shd w:val="clear" w:color="auto" w:fill="FFFFFF"/>
        </w:rPr>
        <w:t>)</w:t>
      </w:r>
    </w:p>
    <w:p w:rsidR="00462320" w:rsidRDefault="00462320" w:rsidP="00462320">
      <w:pPr>
        <w:pStyle w:val="afb"/>
        <w:ind w:firstLine="709"/>
        <w:jc w:val="both"/>
        <w:rPr>
          <w:rFonts w:ascii="Times New Roman" w:hAnsi="Times New Roman" w:cs="Times New Roman"/>
          <w:sz w:val="28"/>
          <w:szCs w:val="28"/>
          <w:shd w:val="clear" w:color="auto" w:fill="FFFFFF"/>
        </w:rPr>
      </w:pPr>
    </w:p>
    <w:p w:rsidR="00462320" w:rsidRPr="00462320" w:rsidRDefault="00462320" w:rsidP="00462320">
      <w:pPr>
        <w:pStyle w:val="afb"/>
        <w:ind w:firstLine="709"/>
        <w:jc w:val="both"/>
        <w:rPr>
          <w:rFonts w:ascii="Times New Roman" w:hAnsi="Times New Roman" w:cs="Times New Roman"/>
          <w:sz w:val="28"/>
          <w:szCs w:val="28"/>
          <w:shd w:val="clear" w:color="auto" w:fill="FFFFFF"/>
        </w:rPr>
      </w:pPr>
      <w:r w:rsidRPr="00462320">
        <w:rPr>
          <w:rFonts w:ascii="Times New Roman" w:hAnsi="Times New Roman" w:cs="Times New Roman"/>
          <w:sz w:val="28"/>
          <w:szCs w:val="28"/>
          <w:shd w:val="clear" w:color="auto" w:fill="FFFFFF"/>
        </w:rPr>
        <w:t xml:space="preserve">В США соискатели обычно составляют </w:t>
      </w:r>
      <w:r w:rsidRPr="00462320">
        <w:rPr>
          <w:rFonts w:ascii="Times New Roman" w:hAnsi="Times New Roman" w:cs="Times New Roman"/>
          <w:sz w:val="28"/>
          <w:szCs w:val="28"/>
          <w:shd w:val="clear" w:color="auto" w:fill="FFFFFF"/>
          <w:lang w:val="en-US"/>
        </w:rPr>
        <w:t>resume</w:t>
      </w:r>
      <w:r w:rsidRPr="00462320">
        <w:rPr>
          <w:rFonts w:ascii="Times New Roman" w:hAnsi="Times New Roman" w:cs="Times New Roman"/>
          <w:sz w:val="28"/>
          <w:szCs w:val="28"/>
          <w:shd w:val="clear" w:color="auto" w:fill="FFFFFF"/>
        </w:rPr>
        <w:t xml:space="preserve"> (ударение на первый слог), чтобы откликнуться на вакансию. В Европе и Великобритании аналогичный документ называется </w:t>
      </w:r>
      <w:r w:rsidRPr="00462320">
        <w:rPr>
          <w:rFonts w:ascii="Times New Roman" w:hAnsi="Times New Roman" w:cs="Times New Roman"/>
          <w:sz w:val="28"/>
          <w:szCs w:val="28"/>
          <w:shd w:val="clear" w:color="auto" w:fill="FFFFFF"/>
          <w:lang w:val="en-US"/>
        </w:rPr>
        <w:t>CV</w:t>
      </w:r>
      <w:r w:rsidRPr="00462320">
        <w:rPr>
          <w:rFonts w:ascii="Times New Roman" w:hAnsi="Times New Roman" w:cs="Times New Roman"/>
          <w:sz w:val="28"/>
          <w:szCs w:val="28"/>
          <w:shd w:val="clear" w:color="auto" w:fill="FFFFFF"/>
        </w:rPr>
        <w:t xml:space="preserve"> (от лат. </w:t>
      </w:r>
      <w:r w:rsidRPr="00462320">
        <w:rPr>
          <w:rFonts w:ascii="Times New Roman" w:hAnsi="Times New Roman" w:cs="Times New Roman"/>
          <w:sz w:val="28"/>
          <w:szCs w:val="28"/>
          <w:shd w:val="clear" w:color="auto" w:fill="FFFFFF"/>
          <w:lang w:val="en-US"/>
        </w:rPr>
        <w:t>curriculum</w:t>
      </w:r>
      <w:r w:rsidRPr="00462320">
        <w:rPr>
          <w:rFonts w:ascii="Times New Roman" w:hAnsi="Times New Roman" w:cs="Times New Roman"/>
          <w:sz w:val="28"/>
          <w:szCs w:val="28"/>
          <w:shd w:val="clear" w:color="auto" w:fill="FFFFFF"/>
        </w:rPr>
        <w:t xml:space="preserve"> </w:t>
      </w:r>
      <w:r w:rsidRPr="00462320">
        <w:rPr>
          <w:rFonts w:ascii="Times New Roman" w:hAnsi="Times New Roman" w:cs="Times New Roman"/>
          <w:sz w:val="28"/>
          <w:szCs w:val="28"/>
          <w:shd w:val="clear" w:color="auto" w:fill="FFFFFF"/>
          <w:lang w:val="en-US"/>
        </w:rPr>
        <w:t>vit</w:t>
      </w:r>
      <w:r w:rsidRPr="00462320">
        <w:rPr>
          <w:rFonts w:ascii="Times New Roman" w:hAnsi="Times New Roman" w:cs="Times New Roman"/>
          <w:sz w:val="28"/>
          <w:szCs w:val="28"/>
          <w:shd w:val="clear" w:color="auto" w:fill="FFFFFF"/>
        </w:rPr>
        <w:t>æ, «ход жизни» или «жизнеописание»).</w:t>
      </w:r>
    </w:p>
    <w:p w:rsidR="00462320" w:rsidRPr="00462320" w:rsidRDefault="00462320" w:rsidP="00462320">
      <w:pPr>
        <w:pStyle w:val="afb"/>
        <w:ind w:firstLine="709"/>
        <w:jc w:val="both"/>
        <w:rPr>
          <w:rFonts w:ascii="Times New Roman" w:hAnsi="Times New Roman" w:cs="Times New Roman"/>
          <w:sz w:val="28"/>
          <w:szCs w:val="28"/>
          <w:shd w:val="clear" w:color="auto" w:fill="FFFFFF"/>
        </w:rPr>
      </w:pPr>
      <w:r w:rsidRPr="00462320">
        <w:rPr>
          <w:rFonts w:ascii="Times New Roman" w:hAnsi="Times New Roman" w:cs="Times New Roman"/>
          <w:sz w:val="28"/>
          <w:szCs w:val="28"/>
          <w:shd w:val="clear" w:color="auto" w:fill="FFFFFF"/>
        </w:rPr>
        <w:t xml:space="preserve">Интересно, что термин </w:t>
      </w:r>
      <w:r w:rsidRPr="00462320">
        <w:rPr>
          <w:rFonts w:ascii="Times New Roman" w:hAnsi="Times New Roman" w:cs="Times New Roman"/>
          <w:sz w:val="28"/>
          <w:szCs w:val="28"/>
          <w:shd w:val="clear" w:color="auto" w:fill="FFFFFF"/>
          <w:lang w:val="en-US"/>
        </w:rPr>
        <w:t>CV</w:t>
      </w:r>
      <w:r w:rsidRPr="00462320">
        <w:rPr>
          <w:rFonts w:ascii="Times New Roman" w:hAnsi="Times New Roman" w:cs="Times New Roman"/>
          <w:sz w:val="28"/>
          <w:szCs w:val="28"/>
          <w:shd w:val="clear" w:color="auto" w:fill="FFFFFF"/>
        </w:rPr>
        <w:t xml:space="preserve"> существует и в американском английском, но там он</w:t>
      </w:r>
      <w:r>
        <w:rPr>
          <w:rFonts w:ascii="Times New Roman" w:hAnsi="Times New Roman" w:cs="Times New Roman"/>
          <w:sz w:val="28"/>
          <w:szCs w:val="28"/>
          <w:shd w:val="clear" w:color="auto" w:fill="FFFFFF"/>
        </w:rPr>
        <w:t xml:space="preserve"> имеет немного другое значение.</w:t>
      </w:r>
    </w:p>
    <w:p w:rsidR="00462320" w:rsidRPr="00462320" w:rsidRDefault="00462320" w:rsidP="00462320">
      <w:pPr>
        <w:pStyle w:val="afb"/>
        <w:ind w:firstLine="709"/>
        <w:jc w:val="both"/>
        <w:rPr>
          <w:rFonts w:ascii="Times New Roman" w:hAnsi="Times New Roman" w:cs="Times New Roman"/>
          <w:sz w:val="28"/>
          <w:szCs w:val="28"/>
          <w:shd w:val="clear" w:color="auto" w:fill="FFFFFF"/>
        </w:rPr>
      </w:pPr>
      <w:r w:rsidRPr="00462320">
        <w:rPr>
          <w:rFonts w:ascii="Times New Roman" w:hAnsi="Times New Roman" w:cs="Times New Roman"/>
          <w:sz w:val="28"/>
          <w:szCs w:val="28"/>
          <w:shd w:val="clear" w:color="auto" w:fill="FFFFFF"/>
        </w:rPr>
        <w:t xml:space="preserve">В США </w:t>
      </w:r>
      <w:r w:rsidRPr="00462320">
        <w:rPr>
          <w:rFonts w:ascii="Times New Roman" w:hAnsi="Times New Roman" w:cs="Times New Roman"/>
          <w:sz w:val="28"/>
          <w:szCs w:val="28"/>
          <w:shd w:val="clear" w:color="auto" w:fill="FFFFFF"/>
          <w:lang w:val="en-US"/>
        </w:rPr>
        <w:t>CV</w:t>
      </w:r>
      <w:r w:rsidRPr="00462320">
        <w:rPr>
          <w:rFonts w:ascii="Times New Roman" w:hAnsi="Times New Roman" w:cs="Times New Roman"/>
          <w:sz w:val="28"/>
          <w:szCs w:val="28"/>
          <w:shd w:val="clear" w:color="auto" w:fill="FFFFFF"/>
        </w:rPr>
        <w:t xml:space="preserve"> — это более объёмный документ, который чаще встречается в академической или медицинской сферах. Он включает намного больше деталей, таких как перечень научных публикаций, членство в профессиональных организациях и даже названия диссертаций. </w:t>
      </w:r>
    </w:p>
    <w:p w:rsidR="00462320" w:rsidRPr="00462320" w:rsidRDefault="00462320" w:rsidP="00462320">
      <w:pPr>
        <w:pStyle w:val="afb"/>
        <w:ind w:firstLine="709"/>
        <w:jc w:val="both"/>
        <w:rPr>
          <w:rFonts w:ascii="Times New Roman" w:hAnsi="Times New Roman" w:cs="Times New Roman"/>
          <w:sz w:val="28"/>
          <w:szCs w:val="28"/>
          <w:shd w:val="clear" w:color="auto" w:fill="FFFFFF"/>
        </w:rPr>
      </w:pPr>
      <w:r w:rsidRPr="00462320">
        <w:rPr>
          <w:rFonts w:ascii="Times New Roman" w:hAnsi="Times New Roman" w:cs="Times New Roman"/>
          <w:sz w:val="28"/>
          <w:szCs w:val="28"/>
          <w:shd w:val="clear" w:color="auto" w:fill="FFFFFF"/>
        </w:rPr>
        <w:t xml:space="preserve">В Европе и Британии такой документ может называться </w:t>
      </w:r>
      <w:r w:rsidRPr="00462320">
        <w:rPr>
          <w:rFonts w:ascii="Times New Roman" w:hAnsi="Times New Roman" w:cs="Times New Roman"/>
          <w:sz w:val="28"/>
          <w:szCs w:val="28"/>
          <w:shd w:val="clear" w:color="auto" w:fill="FFFFFF"/>
          <w:lang w:val="en-US"/>
        </w:rPr>
        <w:t>an</w:t>
      </w:r>
      <w:r w:rsidRPr="00462320">
        <w:rPr>
          <w:rFonts w:ascii="Times New Roman" w:hAnsi="Times New Roman" w:cs="Times New Roman"/>
          <w:sz w:val="28"/>
          <w:szCs w:val="28"/>
          <w:shd w:val="clear" w:color="auto" w:fill="FFFFFF"/>
        </w:rPr>
        <w:t xml:space="preserve"> </w:t>
      </w:r>
      <w:r w:rsidRPr="00462320">
        <w:rPr>
          <w:rFonts w:ascii="Times New Roman" w:hAnsi="Times New Roman" w:cs="Times New Roman"/>
          <w:sz w:val="28"/>
          <w:szCs w:val="28"/>
          <w:shd w:val="clear" w:color="auto" w:fill="FFFFFF"/>
          <w:lang w:val="en-US"/>
        </w:rPr>
        <w:t>academic</w:t>
      </w:r>
      <w:r w:rsidRPr="00462320">
        <w:rPr>
          <w:rFonts w:ascii="Times New Roman" w:hAnsi="Times New Roman" w:cs="Times New Roman"/>
          <w:sz w:val="28"/>
          <w:szCs w:val="28"/>
          <w:shd w:val="clear" w:color="auto" w:fill="FFFFFF"/>
        </w:rPr>
        <w:t xml:space="preserve"> </w:t>
      </w:r>
      <w:r w:rsidRPr="00462320">
        <w:rPr>
          <w:rFonts w:ascii="Times New Roman" w:hAnsi="Times New Roman" w:cs="Times New Roman"/>
          <w:sz w:val="28"/>
          <w:szCs w:val="28"/>
          <w:shd w:val="clear" w:color="auto" w:fill="FFFFFF"/>
          <w:lang w:val="en-US"/>
        </w:rPr>
        <w:t>CV</w:t>
      </w:r>
      <w:r w:rsidRPr="00462320">
        <w:rPr>
          <w:rFonts w:ascii="Times New Roman" w:hAnsi="Times New Roman" w:cs="Times New Roman"/>
          <w:sz w:val="28"/>
          <w:szCs w:val="28"/>
          <w:shd w:val="clear" w:color="auto" w:fill="FFFFFF"/>
        </w:rPr>
        <w:t xml:space="preserve">. Этот вид </w:t>
      </w:r>
      <w:r w:rsidRPr="00462320">
        <w:rPr>
          <w:rFonts w:ascii="Times New Roman" w:hAnsi="Times New Roman" w:cs="Times New Roman"/>
          <w:sz w:val="28"/>
          <w:szCs w:val="28"/>
          <w:shd w:val="clear" w:color="auto" w:fill="FFFFFF"/>
          <w:lang w:val="en-US"/>
        </w:rPr>
        <w:t>CV</w:t>
      </w:r>
      <w:r w:rsidRPr="00462320">
        <w:rPr>
          <w:rFonts w:ascii="Times New Roman" w:hAnsi="Times New Roman" w:cs="Times New Roman"/>
          <w:sz w:val="28"/>
          <w:szCs w:val="28"/>
          <w:shd w:val="clear" w:color="auto" w:fill="FFFFFF"/>
        </w:rPr>
        <w:t xml:space="preserve"> нам сейчас не особенно интересен. Под термином </w:t>
      </w:r>
      <w:r w:rsidRPr="00462320">
        <w:rPr>
          <w:rFonts w:ascii="Times New Roman" w:hAnsi="Times New Roman" w:cs="Times New Roman"/>
          <w:sz w:val="28"/>
          <w:szCs w:val="28"/>
          <w:shd w:val="clear" w:color="auto" w:fill="FFFFFF"/>
          <w:lang w:val="en-US"/>
        </w:rPr>
        <w:t>CV</w:t>
      </w:r>
      <w:r w:rsidRPr="00462320">
        <w:rPr>
          <w:rFonts w:ascii="Times New Roman" w:hAnsi="Times New Roman" w:cs="Times New Roman"/>
          <w:sz w:val="28"/>
          <w:szCs w:val="28"/>
          <w:shd w:val="clear" w:color="auto" w:fill="FFFFFF"/>
        </w:rPr>
        <w:t xml:space="preserve"> будем иметь в виду документ, который в США называют </w:t>
      </w:r>
      <w:r w:rsidRPr="00462320">
        <w:rPr>
          <w:rFonts w:ascii="Times New Roman" w:hAnsi="Times New Roman" w:cs="Times New Roman"/>
          <w:sz w:val="28"/>
          <w:szCs w:val="28"/>
          <w:shd w:val="clear" w:color="auto" w:fill="FFFFFF"/>
          <w:lang w:val="en-US"/>
        </w:rPr>
        <w:t>resume</w:t>
      </w:r>
      <w:r w:rsidRPr="00462320">
        <w:rPr>
          <w:rFonts w:ascii="Times New Roman" w:hAnsi="Times New Roman" w:cs="Times New Roman"/>
          <w:sz w:val="28"/>
          <w:szCs w:val="28"/>
          <w:shd w:val="clear" w:color="auto" w:fill="FFFFFF"/>
        </w:rPr>
        <w:t>.</w:t>
      </w:r>
    </w:p>
    <w:p w:rsidR="00462320" w:rsidRPr="00462320" w:rsidRDefault="00462320" w:rsidP="00462320">
      <w:pPr>
        <w:pStyle w:val="afb"/>
        <w:ind w:firstLine="709"/>
        <w:jc w:val="both"/>
        <w:rPr>
          <w:rFonts w:ascii="Times New Roman" w:hAnsi="Times New Roman" w:cs="Times New Roman"/>
          <w:sz w:val="28"/>
          <w:szCs w:val="28"/>
          <w:shd w:val="clear" w:color="auto" w:fill="FFFFFF"/>
        </w:rPr>
      </w:pPr>
      <w:r w:rsidRPr="00462320">
        <w:rPr>
          <w:rFonts w:ascii="Times New Roman" w:hAnsi="Times New Roman" w:cs="Times New Roman"/>
          <w:sz w:val="28"/>
          <w:szCs w:val="28"/>
          <w:shd w:val="clear" w:color="auto" w:fill="FFFFFF"/>
        </w:rPr>
        <w:t xml:space="preserve">Обычно </w:t>
      </w:r>
      <w:r w:rsidRPr="00462320">
        <w:rPr>
          <w:rFonts w:ascii="Times New Roman" w:hAnsi="Times New Roman" w:cs="Times New Roman"/>
          <w:sz w:val="28"/>
          <w:szCs w:val="28"/>
          <w:shd w:val="clear" w:color="auto" w:fill="FFFFFF"/>
          <w:lang w:val="en-US"/>
        </w:rPr>
        <w:t>CV</w:t>
      </w:r>
      <w:r w:rsidRPr="00462320">
        <w:rPr>
          <w:rFonts w:ascii="Times New Roman" w:hAnsi="Times New Roman" w:cs="Times New Roman"/>
          <w:sz w:val="28"/>
          <w:szCs w:val="28"/>
          <w:shd w:val="clear" w:color="auto" w:fill="FFFFFF"/>
        </w:rPr>
        <w:t xml:space="preserve"> или </w:t>
      </w:r>
      <w:r w:rsidRPr="00462320">
        <w:rPr>
          <w:rFonts w:ascii="Times New Roman" w:hAnsi="Times New Roman" w:cs="Times New Roman"/>
          <w:sz w:val="28"/>
          <w:szCs w:val="28"/>
          <w:shd w:val="clear" w:color="auto" w:fill="FFFFFF"/>
          <w:lang w:val="en-US"/>
        </w:rPr>
        <w:t>resume</w:t>
      </w:r>
      <w:r w:rsidRPr="00462320">
        <w:rPr>
          <w:rFonts w:ascii="Times New Roman" w:hAnsi="Times New Roman" w:cs="Times New Roman"/>
          <w:sz w:val="28"/>
          <w:szCs w:val="28"/>
          <w:shd w:val="clear" w:color="auto" w:fill="FFFFFF"/>
        </w:rPr>
        <w:t xml:space="preserve"> — это небольшой документ, который занимает не больше двух страниц. В нём содержатся личные данные, информация о работе, образовании и, возможно, несколько других разделов, которые помогают показать, что соискатель — подходящий кандидат для предлагаемой вакансии.</w:t>
      </w:r>
    </w:p>
    <w:p w:rsidR="00462320" w:rsidRPr="00462320" w:rsidRDefault="00462320" w:rsidP="00462320">
      <w:pPr>
        <w:pStyle w:val="afb"/>
        <w:ind w:firstLine="709"/>
        <w:jc w:val="both"/>
        <w:rPr>
          <w:rFonts w:ascii="Times New Roman" w:hAnsi="Times New Roman" w:cs="Times New Roman"/>
          <w:sz w:val="28"/>
          <w:szCs w:val="28"/>
          <w:shd w:val="clear" w:color="auto" w:fill="FFFFFF"/>
        </w:rPr>
      </w:pPr>
      <w:r w:rsidRPr="00462320">
        <w:rPr>
          <w:rFonts w:ascii="Times New Roman" w:hAnsi="Times New Roman" w:cs="Times New Roman"/>
          <w:sz w:val="28"/>
          <w:szCs w:val="28"/>
          <w:shd w:val="clear" w:color="auto" w:fill="FFFFFF"/>
        </w:rPr>
        <w:t>Общий алгоритм составления resume или CV</w:t>
      </w:r>
    </w:p>
    <w:p w:rsidR="00462320" w:rsidRPr="00462320" w:rsidRDefault="00462320" w:rsidP="00462320">
      <w:pPr>
        <w:pStyle w:val="afb"/>
        <w:ind w:firstLine="709"/>
        <w:jc w:val="both"/>
        <w:rPr>
          <w:rFonts w:ascii="Times New Roman" w:hAnsi="Times New Roman" w:cs="Times New Roman"/>
          <w:sz w:val="28"/>
          <w:szCs w:val="28"/>
          <w:shd w:val="clear" w:color="auto" w:fill="FFFFFF"/>
        </w:rPr>
      </w:pPr>
      <w:r w:rsidRPr="00462320">
        <w:rPr>
          <w:rFonts w:ascii="Times New Roman" w:hAnsi="Times New Roman" w:cs="Times New Roman"/>
          <w:sz w:val="28"/>
          <w:szCs w:val="28"/>
          <w:shd w:val="clear" w:color="auto" w:fill="FFFFFF"/>
        </w:rPr>
        <w:t>Проанализируйте вакансию. Подчеркните ключевые слова (навыки и обязанности).</w:t>
      </w:r>
    </w:p>
    <w:p w:rsidR="00462320" w:rsidRPr="00462320" w:rsidRDefault="00462320" w:rsidP="00462320">
      <w:pPr>
        <w:pStyle w:val="afb"/>
        <w:ind w:firstLine="709"/>
        <w:jc w:val="both"/>
        <w:rPr>
          <w:rFonts w:ascii="Times New Roman" w:hAnsi="Times New Roman" w:cs="Times New Roman"/>
          <w:sz w:val="28"/>
          <w:szCs w:val="28"/>
          <w:shd w:val="clear" w:color="auto" w:fill="FFFFFF"/>
        </w:rPr>
      </w:pPr>
      <w:r w:rsidRPr="00462320">
        <w:rPr>
          <w:rFonts w:ascii="Times New Roman" w:hAnsi="Times New Roman" w:cs="Times New Roman"/>
          <w:sz w:val="28"/>
          <w:szCs w:val="28"/>
          <w:shd w:val="clear" w:color="auto" w:fill="FFFFFF"/>
        </w:rPr>
        <w:t>Сравните требуемые навыки и обязанности с тем, что вы умеете, и с тем, что приходилось делать раньше; запишите их, используя ключевые слова из вакансии и фокусируясь на результатах.</w:t>
      </w:r>
    </w:p>
    <w:p w:rsidR="00462320" w:rsidRPr="00462320" w:rsidRDefault="00462320" w:rsidP="00462320">
      <w:pPr>
        <w:pStyle w:val="afb"/>
        <w:ind w:firstLine="709"/>
        <w:jc w:val="both"/>
        <w:rPr>
          <w:rFonts w:ascii="Times New Roman" w:hAnsi="Times New Roman" w:cs="Times New Roman"/>
          <w:sz w:val="28"/>
          <w:szCs w:val="28"/>
          <w:shd w:val="clear" w:color="auto" w:fill="FFFFFF"/>
        </w:rPr>
      </w:pPr>
      <w:r w:rsidRPr="00462320">
        <w:rPr>
          <w:rFonts w:ascii="Times New Roman" w:hAnsi="Times New Roman" w:cs="Times New Roman"/>
          <w:sz w:val="28"/>
          <w:szCs w:val="28"/>
          <w:shd w:val="clear" w:color="auto" w:fill="FFFFFF"/>
        </w:rPr>
        <w:t>Посмотрите аналогичные вакансии в схожих компаниях, чтобы проверить, упоминаются ли там навыки или обязанности, которых нет в вакансии, на которую вы откликаетесь; если обнаружите такие навыки — добавьте их в список своих навыков.</w:t>
      </w:r>
    </w:p>
    <w:p w:rsidR="00462320" w:rsidRPr="00462320" w:rsidRDefault="00462320" w:rsidP="00462320">
      <w:pPr>
        <w:pStyle w:val="afb"/>
        <w:ind w:firstLine="709"/>
        <w:jc w:val="both"/>
        <w:rPr>
          <w:rFonts w:ascii="Times New Roman" w:hAnsi="Times New Roman" w:cs="Times New Roman"/>
          <w:sz w:val="28"/>
          <w:szCs w:val="28"/>
          <w:shd w:val="clear" w:color="auto" w:fill="FFFFFF"/>
        </w:rPr>
      </w:pPr>
      <w:r w:rsidRPr="00462320">
        <w:rPr>
          <w:rFonts w:ascii="Times New Roman" w:hAnsi="Times New Roman" w:cs="Times New Roman"/>
          <w:sz w:val="28"/>
          <w:szCs w:val="28"/>
          <w:shd w:val="clear" w:color="auto" w:fill="FFFFFF"/>
        </w:rPr>
        <w:t>Посмотрите примеры резюме и шаблоны для той страны, в которую вы пишете отклик; в своём резюме используйте языковые фразы из шаблонов.</w:t>
      </w:r>
    </w:p>
    <w:p w:rsidR="00462320" w:rsidRPr="00462320" w:rsidRDefault="00462320" w:rsidP="00462320">
      <w:pPr>
        <w:pStyle w:val="afb"/>
        <w:ind w:firstLine="709"/>
        <w:jc w:val="both"/>
        <w:rPr>
          <w:rFonts w:ascii="Times New Roman" w:hAnsi="Times New Roman" w:cs="Times New Roman"/>
          <w:sz w:val="28"/>
          <w:szCs w:val="28"/>
          <w:shd w:val="clear" w:color="auto" w:fill="FFFFFF"/>
        </w:rPr>
      </w:pPr>
      <w:r w:rsidRPr="00462320">
        <w:rPr>
          <w:rFonts w:ascii="Times New Roman" w:hAnsi="Times New Roman" w:cs="Times New Roman"/>
          <w:sz w:val="28"/>
          <w:szCs w:val="28"/>
          <w:shd w:val="clear" w:color="auto" w:fill="FFFFFF"/>
        </w:rPr>
        <w:t>Составьте финальную версию, учитывая длину резюме, принятую в стране.</w:t>
      </w:r>
    </w:p>
    <w:p w:rsidR="00462320" w:rsidRPr="00462320" w:rsidRDefault="00462320" w:rsidP="00462320">
      <w:pPr>
        <w:pStyle w:val="afb"/>
        <w:ind w:firstLine="709"/>
        <w:jc w:val="both"/>
        <w:rPr>
          <w:rFonts w:ascii="Times New Roman" w:hAnsi="Times New Roman" w:cs="Times New Roman"/>
          <w:sz w:val="28"/>
          <w:szCs w:val="28"/>
          <w:shd w:val="clear" w:color="auto" w:fill="FFFFFF"/>
        </w:rPr>
      </w:pPr>
      <w:r w:rsidRPr="00462320">
        <w:rPr>
          <w:rFonts w:ascii="Times New Roman" w:hAnsi="Times New Roman" w:cs="Times New Roman"/>
          <w:sz w:val="28"/>
          <w:szCs w:val="28"/>
          <w:shd w:val="clear" w:color="auto" w:fill="FFFFFF"/>
        </w:rPr>
        <w:t>Проверьте грамматику и орфографию в тексте.</w:t>
      </w:r>
    </w:p>
    <w:p w:rsidR="00462320" w:rsidRPr="00462320" w:rsidRDefault="00462320" w:rsidP="00462320">
      <w:pPr>
        <w:pStyle w:val="afb"/>
        <w:ind w:firstLine="709"/>
        <w:jc w:val="both"/>
        <w:rPr>
          <w:rFonts w:ascii="Times New Roman" w:hAnsi="Times New Roman" w:cs="Times New Roman"/>
          <w:sz w:val="28"/>
          <w:szCs w:val="28"/>
          <w:shd w:val="clear" w:color="auto" w:fill="FFFFFF"/>
        </w:rPr>
      </w:pPr>
      <w:r w:rsidRPr="00462320">
        <w:rPr>
          <w:rFonts w:ascii="Times New Roman" w:hAnsi="Times New Roman" w:cs="Times New Roman"/>
          <w:sz w:val="28"/>
          <w:szCs w:val="28"/>
          <w:shd w:val="clear" w:color="auto" w:fill="FFFFFF"/>
        </w:rPr>
        <w:t>Попросите коллегу или друга прочитать ваше резюме перед отправкой: свежий взгляд всегда полезен.</w:t>
      </w:r>
    </w:p>
    <w:p w:rsidR="00462320" w:rsidRPr="00462320" w:rsidRDefault="00462320" w:rsidP="00462320">
      <w:pPr>
        <w:pStyle w:val="afb"/>
        <w:ind w:firstLine="709"/>
        <w:jc w:val="both"/>
        <w:rPr>
          <w:rFonts w:ascii="Times New Roman" w:hAnsi="Times New Roman" w:cs="Times New Roman"/>
          <w:sz w:val="28"/>
          <w:szCs w:val="28"/>
          <w:shd w:val="clear" w:color="auto" w:fill="FFFFFF"/>
        </w:rPr>
      </w:pPr>
      <w:r w:rsidRPr="00462320">
        <w:rPr>
          <w:rFonts w:ascii="Times New Roman" w:hAnsi="Times New Roman" w:cs="Times New Roman"/>
          <w:sz w:val="28"/>
          <w:szCs w:val="28"/>
          <w:shd w:val="clear" w:color="auto" w:fill="FFFFFF"/>
        </w:rPr>
        <w:t>Как заполнить обязательные разделы</w:t>
      </w:r>
    </w:p>
    <w:p w:rsidR="00462320" w:rsidRPr="00462320" w:rsidRDefault="00462320" w:rsidP="00462320">
      <w:pPr>
        <w:pStyle w:val="afb"/>
        <w:ind w:firstLine="709"/>
        <w:jc w:val="both"/>
        <w:rPr>
          <w:rFonts w:ascii="Times New Roman" w:hAnsi="Times New Roman" w:cs="Times New Roman"/>
          <w:sz w:val="28"/>
          <w:szCs w:val="28"/>
          <w:shd w:val="clear" w:color="auto" w:fill="FFFFFF"/>
        </w:rPr>
      </w:pPr>
      <w:r w:rsidRPr="00462320">
        <w:rPr>
          <w:rFonts w:ascii="Times New Roman" w:hAnsi="Times New Roman" w:cs="Times New Roman"/>
          <w:sz w:val="28"/>
          <w:szCs w:val="28"/>
          <w:shd w:val="clear" w:color="auto" w:fill="FFFFFF"/>
        </w:rPr>
        <w:t>Шаблон поможет составить грамотное резюме, но и его можно испортить, неверно указав свои данные. Разбираемся, на что нужно обращать внимание, чтобы пройти отбор и оставить приятное впечатление.</w:t>
      </w:r>
    </w:p>
    <w:p w:rsidR="00462320" w:rsidRPr="00462320" w:rsidRDefault="00462320" w:rsidP="00462320">
      <w:pPr>
        <w:pStyle w:val="afb"/>
        <w:ind w:firstLine="709"/>
        <w:jc w:val="both"/>
        <w:rPr>
          <w:rFonts w:ascii="Times New Roman" w:hAnsi="Times New Roman" w:cs="Times New Roman"/>
          <w:sz w:val="28"/>
          <w:szCs w:val="28"/>
          <w:shd w:val="clear" w:color="auto" w:fill="FFFFFF"/>
          <w:lang w:val="en-US"/>
        </w:rPr>
      </w:pPr>
      <w:r w:rsidRPr="00462320">
        <w:rPr>
          <w:rFonts w:ascii="Times New Roman" w:hAnsi="Times New Roman" w:cs="Times New Roman"/>
          <w:sz w:val="28"/>
          <w:szCs w:val="28"/>
          <w:shd w:val="clear" w:color="auto" w:fill="FFFFFF"/>
        </w:rPr>
        <w:t>Персональная</w:t>
      </w:r>
      <w:r w:rsidRPr="00462320">
        <w:rPr>
          <w:rFonts w:ascii="Times New Roman" w:hAnsi="Times New Roman" w:cs="Times New Roman"/>
          <w:sz w:val="28"/>
          <w:szCs w:val="28"/>
          <w:shd w:val="clear" w:color="auto" w:fill="FFFFFF"/>
          <w:lang w:val="en-US"/>
        </w:rPr>
        <w:t xml:space="preserve"> </w:t>
      </w:r>
      <w:r w:rsidRPr="00462320">
        <w:rPr>
          <w:rFonts w:ascii="Times New Roman" w:hAnsi="Times New Roman" w:cs="Times New Roman"/>
          <w:sz w:val="28"/>
          <w:szCs w:val="28"/>
          <w:shd w:val="clear" w:color="auto" w:fill="FFFFFF"/>
        </w:rPr>
        <w:t>информация</w:t>
      </w:r>
      <w:r w:rsidRPr="00462320">
        <w:rPr>
          <w:rFonts w:ascii="Times New Roman" w:hAnsi="Times New Roman" w:cs="Times New Roman"/>
          <w:sz w:val="28"/>
          <w:szCs w:val="28"/>
          <w:shd w:val="clear" w:color="auto" w:fill="FFFFFF"/>
          <w:lang w:val="en-US"/>
        </w:rPr>
        <w:t xml:space="preserve"> </w:t>
      </w:r>
      <w:r w:rsidRPr="00462320">
        <w:rPr>
          <w:rFonts w:ascii="Times New Roman" w:hAnsi="Times New Roman" w:cs="Times New Roman"/>
          <w:sz w:val="28"/>
          <w:szCs w:val="28"/>
          <w:shd w:val="clear" w:color="auto" w:fill="FFFFFF"/>
        </w:rPr>
        <w:t>и</w:t>
      </w:r>
      <w:r w:rsidRPr="00462320">
        <w:rPr>
          <w:rFonts w:ascii="Times New Roman" w:hAnsi="Times New Roman" w:cs="Times New Roman"/>
          <w:sz w:val="28"/>
          <w:szCs w:val="28"/>
          <w:shd w:val="clear" w:color="auto" w:fill="FFFFFF"/>
          <w:lang w:val="en-US"/>
        </w:rPr>
        <w:t xml:space="preserve"> </w:t>
      </w:r>
      <w:r w:rsidRPr="00462320">
        <w:rPr>
          <w:rFonts w:ascii="Times New Roman" w:hAnsi="Times New Roman" w:cs="Times New Roman"/>
          <w:sz w:val="28"/>
          <w:szCs w:val="28"/>
          <w:shd w:val="clear" w:color="auto" w:fill="FFFFFF"/>
        </w:rPr>
        <w:t>контакты</w:t>
      </w:r>
      <w:r w:rsidRPr="00462320">
        <w:rPr>
          <w:rFonts w:ascii="Times New Roman" w:hAnsi="Times New Roman" w:cs="Times New Roman"/>
          <w:sz w:val="28"/>
          <w:szCs w:val="28"/>
          <w:shd w:val="clear" w:color="auto" w:fill="FFFFFF"/>
          <w:lang w:val="en-US"/>
        </w:rPr>
        <w:t xml:space="preserve"> (Personal information and contact details)</w:t>
      </w:r>
    </w:p>
    <w:p w:rsidR="00462320" w:rsidRPr="00462320" w:rsidRDefault="00462320" w:rsidP="00462320">
      <w:pPr>
        <w:pStyle w:val="afb"/>
        <w:ind w:firstLine="709"/>
        <w:jc w:val="both"/>
        <w:rPr>
          <w:rFonts w:ascii="Times New Roman" w:hAnsi="Times New Roman" w:cs="Times New Roman"/>
          <w:sz w:val="28"/>
          <w:szCs w:val="28"/>
          <w:shd w:val="clear" w:color="auto" w:fill="FFFFFF"/>
        </w:rPr>
      </w:pPr>
      <w:r w:rsidRPr="00462320">
        <w:rPr>
          <w:rFonts w:ascii="Times New Roman" w:hAnsi="Times New Roman" w:cs="Times New Roman"/>
          <w:sz w:val="28"/>
          <w:szCs w:val="28"/>
          <w:shd w:val="clear" w:color="auto" w:fill="FFFFFF"/>
        </w:rPr>
        <w:lastRenderedPageBreak/>
        <w:t xml:space="preserve">Указывайте то имя, которое указано в паспорте: Alexander, не Alex и не Sasha. Если у вас имя сложное, можно указать только инициалы. </w:t>
      </w:r>
    </w:p>
    <w:p w:rsidR="00462320" w:rsidRPr="00462320" w:rsidRDefault="00462320" w:rsidP="00462320">
      <w:pPr>
        <w:pStyle w:val="afb"/>
        <w:ind w:firstLine="709"/>
        <w:jc w:val="both"/>
        <w:rPr>
          <w:rFonts w:ascii="Times New Roman" w:hAnsi="Times New Roman" w:cs="Times New Roman"/>
          <w:sz w:val="28"/>
          <w:szCs w:val="28"/>
          <w:shd w:val="clear" w:color="auto" w:fill="FFFFFF"/>
        </w:rPr>
      </w:pPr>
      <w:r w:rsidRPr="00462320">
        <w:rPr>
          <w:rFonts w:ascii="Times New Roman" w:hAnsi="Times New Roman" w:cs="Times New Roman"/>
          <w:sz w:val="28"/>
          <w:szCs w:val="28"/>
          <w:shd w:val="clear" w:color="auto" w:fill="FFFFFF"/>
        </w:rPr>
        <w:t>Убедитесь, что ваш почтовый адрес звучит нейтрально, не производит плохого впечатления и не раскрывает лишнюю информацию, например, ваш возраст или ник в компьютерной игре. Никаких dota4life1992@ya.ru.</w:t>
      </w:r>
    </w:p>
    <w:p w:rsidR="00462320" w:rsidRPr="009C3EB9" w:rsidRDefault="00462320" w:rsidP="00462320">
      <w:pPr>
        <w:pStyle w:val="afb"/>
        <w:ind w:firstLine="709"/>
        <w:jc w:val="both"/>
        <w:rPr>
          <w:rFonts w:ascii="Times New Roman" w:hAnsi="Times New Roman" w:cs="Times New Roman"/>
          <w:sz w:val="28"/>
          <w:szCs w:val="28"/>
          <w:shd w:val="clear" w:color="auto" w:fill="FFFFFF"/>
        </w:rPr>
      </w:pPr>
      <w:r w:rsidRPr="00462320">
        <w:rPr>
          <w:rFonts w:ascii="Times New Roman" w:hAnsi="Times New Roman" w:cs="Times New Roman"/>
          <w:sz w:val="28"/>
          <w:szCs w:val="28"/>
          <w:shd w:val="clear" w:color="auto" w:fill="FFFFFF"/>
        </w:rPr>
        <w:t>Профессиональные</w:t>
      </w:r>
      <w:r w:rsidRPr="009C3EB9">
        <w:rPr>
          <w:rFonts w:ascii="Times New Roman" w:hAnsi="Times New Roman" w:cs="Times New Roman"/>
          <w:sz w:val="28"/>
          <w:szCs w:val="28"/>
          <w:shd w:val="clear" w:color="auto" w:fill="FFFFFF"/>
        </w:rPr>
        <w:t xml:space="preserve"> </w:t>
      </w:r>
      <w:r w:rsidRPr="00462320">
        <w:rPr>
          <w:rFonts w:ascii="Times New Roman" w:hAnsi="Times New Roman" w:cs="Times New Roman"/>
          <w:sz w:val="28"/>
          <w:szCs w:val="28"/>
          <w:shd w:val="clear" w:color="auto" w:fill="FFFFFF"/>
        </w:rPr>
        <w:t>навыки</w:t>
      </w:r>
      <w:r w:rsidRPr="009C3EB9">
        <w:rPr>
          <w:rFonts w:ascii="Times New Roman" w:hAnsi="Times New Roman" w:cs="Times New Roman"/>
          <w:sz w:val="28"/>
          <w:szCs w:val="28"/>
          <w:shd w:val="clear" w:color="auto" w:fill="FFFFFF"/>
        </w:rPr>
        <w:t xml:space="preserve"> (</w:t>
      </w:r>
      <w:r w:rsidRPr="00462320">
        <w:rPr>
          <w:rFonts w:ascii="Times New Roman" w:hAnsi="Times New Roman" w:cs="Times New Roman"/>
          <w:sz w:val="28"/>
          <w:szCs w:val="28"/>
          <w:shd w:val="clear" w:color="auto" w:fill="FFFFFF"/>
          <w:lang w:val="en-US"/>
        </w:rPr>
        <w:t>Skills</w:t>
      </w:r>
      <w:r w:rsidRPr="009C3EB9">
        <w:rPr>
          <w:rFonts w:ascii="Times New Roman" w:hAnsi="Times New Roman" w:cs="Times New Roman"/>
          <w:sz w:val="28"/>
          <w:szCs w:val="28"/>
          <w:shd w:val="clear" w:color="auto" w:fill="FFFFFF"/>
        </w:rPr>
        <w:t xml:space="preserve"> </w:t>
      </w:r>
      <w:r w:rsidRPr="00462320">
        <w:rPr>
          <w:rFonts w:ascii="Times New Roman" w:hAnsi="Times New Roman" w:cs="Times New Roman"/>
          <w:sz w:val="28"/>
          <w:szCs w:val="28"/>
          <w:shd w:val="clear" w:color="auto" w:fill="FFFFFF"/>
          <w:lang w:val="en-US"/>
        </w:rPr>
        <w:t>and</w:t>
      </w:r>
      <w:r w:rsidRPr="009C3EB9">
        <w:rPr>
          <w:rFonts w:ascii="Times New Roman" w:hAnsi="Times New Roman" w:cs="Times New Roman"/>
          <w:sz w:val="28"/>
          <w:szCs w:val="28"/>
          <w:shd w:val="clear" w:color="auto" w:fill="FFFFFF"/>
        </w:rPr>
        <w:t xml:space="preserve"> </w:t>
      </w:r>
      <w:r w:rsidRPr="00462320">
        <w:rPr>
          <w:rFonts w:ascii="Times New Roman" w:hAnsi="Times New Roman" w:cs="Times New Roman"/>
          <w:sz w:val="28"/>
          <w:szCs w:val="28"/>
          <w:shd w:val="clear" w:color="auto" w:fill="FFFFFF"/>
          <w:lang w:val="en-US"/>
        </w:rPr>
        <w:t>qualifications</w:t>
      </w:r>
      <w:r w:rsidRPr="009C3EB9">
        <w:rPr>
          <w:rFonts w:ascii="Times New Roman" w:hAnsi="Times New Roman" w:cs="Times New Roman"/>
          <w:sz w:val="28"/>
          <w:szCs w:val="28"/>
          <w:shd w:val="clear" w:color="auto" w:fill="FFFFFF"/>
        </w:rPr>
        <w:t>)</w:t>
      </w:r>
    </w:p>
    <w:p w:rsidR="00462320" w:rsidRPr="00462320" w:rsidRDefault="00462320" w:rsidP="00462320">
      <w:pPr>
        <w:pStyle w:val="afb"/>
        <w:ind w:firstLine="709"/>
        <w:jc w:val="both"/>
        <w:rPr>
          <w:rFonts w:ascii="Times New Roman" w:hAnsi="Times New Roman" w:cs="Times New Roman"/>
          <w:sz w:val="28"/>
          <w:szCs w:val="28"/>
          <w:shd w:val="clear" w:color="auto" w:fill="FFFFFF"/>
        </w:rPr>
      </w:pPr>
      <w:r w:rsidRPr="00462320">
        <w:rPr>
          <w:rFonts w:ascii="Times New Roman" w:hAnsi="Times New Roman" w:cs="Times New Roman"/>
          <w:sz w:val="28"/>
          <w:szCs w:val="28"/>
          <w:shd w:val="clear" w:color="auto" w:fill="FFFFFF"/>
        </w:rPr>
        <w:t xml:space="preserve">Навыки в вашем резюме должны совпадать с навыками, перечисленными в вакансии. Поэтому вам придётся «пересобирать» резюме под каждый отклик. </w:t>
      </w:r>
    </w:p>
    <w:p w:rsidR="00462320" w:rsidRPr="00462320" w:rsidRDefault="00462320" w:rsidP="00462320">
      <w:pPr>
        <w:pStyle w:val="afb"/>
        <w:ind w:firstLine="709"/>
        <w:jc w:val="both"/>
        <w:rPr>
          <w:rFonts w:ascii="Times New Roman" w:hAnsi="Times New Roman" w:cs="Times New Roman"/>
          <w:sz w:val="28"/>
          <w:szCs w:val="28"/>
          <w:shd w:val="clear" w:color="auto" w:fill="FFFFFF"/>
        </w:rPr>
      </w:pPr>
      <w:r w:rsidRPr="00462320">
        <w:rPr>
          <w:rFonts w:ascii="Times New Roman" w:hAnsi="Times New Roman" w:cs="Times New Roman"/>
          <w:sz w:val="28"/>
          <w:szCs w:val="28"/>
          <w:shd w:val="clear" w:color="auto" w:fill="FFFFFF"/>
        </w:rPr>
        <w:t xml:space="preserve">Поскольку первичный отбор часто делается с помощью системы отслеживания кандидатов, информацию о навыках лучше размещать в начале резюме, в отдельном блоке под контактами, в формате «один навык — один пункт». </w:t>
      </w:r>
    </w:p>
    <w:p w:rsidR="00462320" w:rsidRPr="00462320" w:rsidRDefault="00462320" w:rsidP="00462320">
      <w:pPr>
        <w:pStyle w:val="afb"/>
        <w:ind w:firstLine="709"/>
        <w:jc w:val="both"/>
        <w:rPr>
          <w:rFonts w:ascii="Times New Roman" w:hAnsi="Times New Roman" w:cs="Times New Roman"/>
          <w:sz w:val="28"/>
          <w:szCs w:val="28"/>
          <w:shd w:val="clear" w:color="auto" w:fill="FFFFFF"/>
        </w:rPr>
      </w:pPr>
      <w:r w:rsidRPr="00462320">
        <w:rPr>
          <w:rFonts w:ascii="Times New Roman" w:hAnsi="Times New Roman" w:cs="Times New Roman"/>
          <w:sz w:val="28"/>
          <w:szCs w:val="28"/>
          <w:shd w:val="clear" w:color="auto" w:fill="FFFFFF"/>
        </w:rPr>
        <w:t xml:space="preserve">Если вы разработчик, перечислите языки программирования, фреймворки и библиотеки, с которыми вам довелось поработать; отметьте опыт разработки веб-приложений и работы с базами данных, знание алгоритмов и структур данных. </w:t>
      </w:r>
    </w:p>
    <w:p w:rsidR="00462320" w:rsidRPr="00462320" w:rsidRDefault="00462320" w:rsidP="00462320">
      <w:pPr>
        <w:pStyle w:val="afb"/>
        <w:ind w:firstLine="709"/>
        <w:jc w:val="both"/>
        <w:rPr>
          <w:rFonts w:ascii="Times New Roman" w:hAnsi="Times New Roman" w:cs="Times New Roman"/>
          <w:sz w:val="28"/>
          <w:szCs w:val="28"/>
          <w:shd w:val="clear" w:color="auto" w:fill="FFFFFF"/>
        </w:rPr>
      </w:pPr>
      <w:r w:rsidRPr="00462320">
        <w:rPr>
          <w:rFonts w:ascii="Times New Roman" w:hAnsi="Times New Roman" w:cs="Times New Roman"/>
          <w:sz w:val="28"/>
          <w:szCs w:val="28"/>
          <w:shd w:val="clear" w:color="auto" w:fill="FFFFFF"/>
        </w:rPr>
        <w:t>Образование (Education)</w:t>
      </w:r>
    </w:p>
    <w:p w:rsidR="00462320" w:rsidRPr="00462320" w:rsidRDefault="00462320" w:rsidP="00462320">
      <w:pPr>
        <w:pStyle w:val="afb"/>
        <w:ind w:firstLine="709"/>
        <w:jc w:val="both"/>
        <w:rPr>
          <w:rFonts w:ascii="Times New Roman" w:hAnsi="Times New Roman" w:cs="Times New Roman"/>
          <w:sz w:val="28"/>
          <w:szCs w:val="28"/>
          <w:shd w:val="clear" w:color="auto" w:fill="FFFFFF"/>
        </w:rPr>
      </w:pPr>
      <w:r w:rsidRPr="00462320">
        <w:rPr>
          <w:rFonts w:ascii="Times New Roman" w:hAnsi="Times New Roman" w:cs="Times New Roman"/>
          <w:sz w:val="28"/>
          <w:szCs w:val="28"/>
          <w:shd w:val="clear" w:color="auto" w:fill="FFFFFF"/>
        </w:rPr>
        <w:t>Если вы на рынке труда недавно, ключевой для рекрутера может стать информация о вашем образовании. Опытные специалисты добавляют её после опыта работы, а начинающим лучше ставить её пораньше, после информации про навыки.</w:t>
      </w:r>
    </w:p>
    <w:p w:rsidR="00462320" w:rsidRPr="00462320" w:rsidRDefault="00462320" w:rsidP="00462320">
      <w:pPr>
        <w:pStyle w:val="afb"/>
        <w:ind w:firstLine="709"/>
        <w:jc w:val="both"/>
        <w:rPr>
          <w:rFonts w:ascii="Times New Roman" w:hAnsi="Times New Roman" w:cs="Times New Roman"/>
          <w:sz w:val="28"/>
          <w:szCs w:val="28"/>
          <w:shd w:val="clear" w:color="auto" w:fill="FFFFFF"/>
        </w:rPr>
      </w:pPr>
      <w:r w:rsidRPr="00462320">
        <w:rPr>
          <w:rFonts w:ascii="Times New Roman" w:hAnsi="Times New Roman" w:cs="Times New Roman"/>
          <w:sz w:val="28"/>
          <w:szCs w:val="28"/>
          <w:shd w:val="clear" w:color="auto" w:fill="FFFFFF"/>
        </w:rPr>
        <w:t>В идеале ваше образование должно совпасть с ожиданиями работодателя и быть релевантным будущим обязанностям.</w:t>
      </w:r>
    </w:p>
    <w:p w:rsidR="00462320" w:rsidRPr="00462320" w:rsidRDefault="00462320" w:rsidP="00462320">
      <w:pPr>
        <w:pStyle w:val="afb"/>
        <w:ind w:firstLine="709"/>
        <w:jc w:val="both"/>
        <w:rPr>
          <w:rFonts w:ascii="Times New Roman" w:hAnsi="Times New Roman" w:cs="Times New Roman"/>
          <w:sz w:val="28"/>
          <w:szCs w:val="28"/>
          <w:shd w:val="clear" w:color="auto" w:fill="FFFFFF"/>
        </w:rPr>
      </w:pPr>
      <w:r w:rsidRPr="00462320">
        <w:rPr>
          <w:rFonts w:ascii="Times New Roman" w:hAnsi="Times New Roman" w:cs="Times New Roman"/>
          <w:sz w:val="28"/>
          <w:szCs w:val="28"/>
          <w:shd w:val="clear" w:color="auto" w:fill="FFFFFF"/>
        </w:rPr>
        <w:t>Ещё несколько тонкостей: кандидатам с опытом работы после университета необязательно указывать даты, связанные с образованием. В откликах на европейские вакансии нужно указывать информацию об учёбе в средней школе. А кандидатам, которые ещё учатся, нужно указывать дату предполагаемого окончания учёбы.</w:t>
      </w:r>
    </w:p>
    <w:p w:rsidR="00462320" w:rsidRPr="00462320" w:rsidRDefault="00462320" w:rsidP="00462320">
      <w:pPr>
        <w:pStyle w:val="afb"/>
        <w:ind w:firstLine="709"/>
        <w:jc w:val="both"/>
        <w:rPr>
          <w:rFonts w:ascii="Times New Roman" w:hAnsi="Times New Roman" w:cs="Times New Roman"/>
          <w:sz w:val="28"/>
          <w:szCs w:val="28"/>
          <w:shd w:val="clear" w:color="auto" w:fill="FFFFFF"/>
        </w:rPr>
      </w:pPr>
      <w:r w:rsidRPr="00462320">
        <w:rPr>
          <w:rFonts w:ascii="Times New Roman" w:hAnsi="Times New Roman" w:cs="Times New Roman"/>
          <w:sz w:val="28"/>
          <w:szCs w:val="28"/>
          <w:shd w:val="clear" w:color="auto" w:fill="FFFFFF"/>
        </w:rPr>
        <w:t>Если вы проходили курсы или получали дополнительное образование, то факт прохождения можно вписать в блок «Образование», а дипломный проект занести в раздел про опыт работы. Но обязательно укажите, что это был учебный проект.</w:t>
      </w:r>
    </w:p>
    <w:p w:rsidR="00462320" w:rsidRPr="00462320" w:rsidRDefault="00462320" w:rsidP="00462320">
      <w:pPr>
        <w:pStyle w:val="afb"/>
        <w:ind w:firstLine="709"/>
        <w:jc w:val="both"/>
        <w:rPr>
          <w:rFonts w:ascii="Times New Roman" w:hAnsi="Times New Roman" w:cs="Times New Roman"/>
          <w:sz w:val="28"/>
          <w:szCs w:val="28"/>
          <w:shd w:val="clear" w:color="auto" w:fill="FFFFFF"/>
        </w:rPr>
      </w:pPr>
      <w:r w:rsidRPr="00462320">
        <w:rPr>
          <w:rFonts w:ascii="Times New Roman" w:hAnsi="Times New Roman" w:cs="Times New Roman"/>
          <w:sz w:val="28"/>
          <w:szCs w:val="28"/>
          <w:shd w:val="clear" w:color="auto" w:fill="FFFFFF"/>
        </w:rPr>
        <w:t>Опыт работы (Work experience)</w:t>
      </w:r>
    </w:p>
    <w:p w:rsidR="00462320" w:rsidRPr="00462320" w:rsidRDefault="00462320" w:rsidP="00462320">
      <w:pPr>
        <w:pStyle w:val="afb"/>
        <w:ind w:firstLine="709"/>
        <w:jc w:val="both"/>
        <w:rPr>
          <w:rFonts w:ascii="Times New Roman" w:hAnsi="Times New Roman" w:cs="Times New Roman"/>
          <w:sz w:val="28"/>
          <w:szCs w:val="28"/>
          <w:shd w:val="clear" w:color="auto" w:fill="FFFFFF"/>
        </w:rPr>
      </w:pPr>
      <w:r w:rsidRPr="00462320">
        <w:rPr>
          <w:rFonts w:ascii="Times New Roman" w:hAnsi="Times New Roman" w:cs="Times New Roman"/>
          <w:sz w:val="28"/>
          <w:szCs w:val="28"/>
          <w:shd w:val="clear" w:color="auto" w:fill="FFFFFF"/>
        </w:rPr>
        <w:t>Стандартная структура: название должности, название компании, её местонахождение, месяцы и годы вашей работы в ней.</w:t>
      </w:r>
    </w:p>
    <w:p w:rsidR="00462320" w:rsidRPr="00462320" w:rsidRDefault="00462320" w:rsidP="00462320">
      <w:pPr>
        <w:pStyle w:val="afb"/>
        <w:ind w:firstLine="709"/>
        <w:jc w:val="both"/>
        <w:rPr>
          <w:rFonts w:ascii="Times New Roman" w:hAnsi="Times New Roman" w:cs="Times New Roman"/>
          <w:sz w:val="28"/>
          <w:szCs w:val="28"/>
          <w:shd w:val="clear" w:color="auto" w:fill="FFFFFF"/>
        </w:rPr>
      </w:pPr>
      <w:r w:rsidRPr="00462320">
        <w:rPr>
          <w:rFonts w:ascii="Times New Roman" w:hAnsi="Times New Roman" w:cs="Times New Roman"/>
          <w:sz w:val="28"/>
          <w:szCs w:val="28"/>
          <w:shd w:val="clear" w:color="auto" w:fill="FFFFFF"/>
        </w:rPr>
        <w:t xml:space="preserve">Если у вас уже есть опыт работы по указанной в вакансии специальности, перечислите в каждой позиции как минимум две-три обязанности, желательно с глаголами, чтобы они выглядели как действия и достижения, а не как процессы. </w:t>
      </w:r>
    </w:p>
    <w:p w:rsidR="00462320" w:rsidRPr="00462320" w:rsidRDefault="00462320" w:rsidP="00462320">
      <w:pPr>
        <w:pStyle w:val="afb"/>
        <w:ind w:firstLine="709"/>
        <w:jc w:val="both"/>
        <w:rPr>
          <w:rFonts w:ascii="Times New Roman" w:hAnsi="Times New Roman" w:cs="Times New Roman"/>
          <w:sz w:val="28"/>
          <w:szCs w:val="28"/>
          <w:shd w:val="clear" w:color="auto" w:fill="FFFFFF"/>
        </w:rPr>
      </w:pPr>
      <w:r w:rsidRPr="00462320">
        <w:rPr>
          <w:rFonts w:ascii="Times New Roman" w:hAnsi="Times New Roman" w:cs="Times New Roman"/>
          <w:sz w:val="28"/>
          <w:szCs w:val="28"/>
          <w:shd w:val="clear" w:color="auto" w:fill="FFFFFF"/>
        </w:rPr>
        <w:t xml:space="preserve">Здорово, если вы укажете конкретные цифры. Например, количество выполненных проектов, объёмы задач, скорость их выполнения. Например: </w:t>
      </w:r>
    </w:p>
    <w:p w:rsidR="00462320" w:rsidRPr="00462320" w:rsidRDefault="00462320" w:rsidP="00462320">
      <w:pPr>
        <w:pStyle w:val="afb"/>
        <w:ind w:firstLine="709"/>
        <w:jc w:val="both"/>
        <w:rPr>
          <w:rFonts w:ascii="Times New Roman" w:hAnsi="Times New Roman" w:cs="Times New Roman"/>
          <w:sz w:val="28"/>
          <w:szCs w:val="28"/>
          <w:shd w:val="clear" w:color="auto" w:fill="FFFFFF"/>
        </w:rPr>
      </w:pPr>
      <w:r w:rsidRPr="00462320">
        <w:rPr>
          <w:rFonts w:ascii="Times New Roman" w:hAnsi="Times New Roman" w:cs="Times New Roman"/>
          <w:sz w:val="28"/>
          <w:szCs w:val="28"/>
          <w:shd w:val="clear" w:color="auto" w:fill="FFFFFF"/>
          <w:lang w:val="en-US"/>
        </w:rPr>
        <w:t>Contributed</w:t>
      </w:r>
      <w:r w:rsidRPr="009C3EB9">
        <w:rPr>
          <w:rFonts w:ascii="Times New Roman" w:hAnsi="Times New Roman" w:cs="Times New Roman"/>
          <w:sz w:val="28"/>
          <w:szCs w:val="28"/>
          <w:shd w:val="clear" w:color="auto" w:fill="FFFFFF"/>
        </w:rPr>
        <w:t xml:space="preserve"> </w:t>
      </w:r>
      <w:r w:rsidRPr="00462320">
        <w:rPr>
          <w:rFonts w:ascii="Times New Roman" w:hAnsi="Times New Roman" w:cs="Times New Roman"/>
          <w:sz w:val="28"/>
          <w:szCs w:val="28"/>
          <w:shd w:val="clear" w:color="auto" w:fill="FFFFFF"/>
          <w:lang w:val="en-US"/>
        </w:rPr>
        <w:t>to</w:t>
      </w:r>
      <w:r w:rsidRPr="009C3EB9">
        <w:rPr>
          <w:rFonts w:ascii="Times New Roman" w:hAnsi="Times New Roman" w:cs="Times New Roman"/>
          <w:sz w:val="28"/>
          <w:szCs w:val="28"/>
          <w:shd w:val="clear" w:color="auto" w:fill="FFFFFF"/>
        </w:rPr>
        <w:t xml:space="preserve"> …, </w:t>
      </w:r>
      <w:r w:rsidRPr="00462320">
        <w:rPr>
          <w:rFonts w:ascii="Times New Roman" w:hAnsi="Times New Roman" w:cs="Times New Roman"/>
          <w:sz w:val="28"/>
          <w:szCs w:val="28"/>
          <w:shd w:val="clear" w:color="auto" w:fill="FFFFFF"/>
          <w:lang w:val="en-US"/>
        </w:rPr>
        <w:t>which</w:t>
      </w:r>
      <w:r w:rsidRPr="009C3EB9">
        <w:rPr>
          <w:rFonts w:ascii="Times New Roman" w:hAnsi="Times New Roman" w:cs="Times New Roman"/>
          <w:sz w:val="28"/>
          <w:szCs w:val="28"/>
          <w:shd w:val="clear" w:color="auto" w:fill="FFFFFF"/>
        </w:rPr>
        <w:t xml:space="preserve"> </w:t>
      </w:r>
      <w:r w:rsidRPr="00462320">
        <w:rPr>
          <w:rFonts w:ascii="Times New Roman" w:hAnsi="Times New Roman" w:cs="Times New Roman"/>
          <w:sz w:val="28"/>
          <w:szCs w:val="28"/>
          <w:shd w:val="clear" w:color="auto" w:fill="FFFFFF"/>
          <w:lang w:val="en-US"/>
        </w:rPr>
        <w:t>decreased</w:t>
      </w:r>
      <w:r w:rsidRPr="009C3EB9">
        <w:rPr>
          <w:rFonts w:ascii="Times New Roman" w:hAnsi="Times New Roman" w:cs="Times New Roman"/>
          <w:sz w:val="28"/>
          <w:szCs w:val="28"/>
          <w:shd w:val="clear" w:color="auto" w:fill="FFFFFF"/>
        </w:rPr>
        <w:t xml:space="preserve"> </w:t>
      </w:r>
      <w:r w:rsidRPr="00462320">
        <w:rPr>
          <w:rFonts w:ascii="Times New Roman" w:hAnsi="Times New Roman" w:cs="Times New Roman"/>
          <w:sz w:val="28"/>
          <w:szCs w:val="28"/>
          <w:shd w:val="clear" w:color="auto" w:fill="FFFFFF"/>
          <w:lang w:val="en-US"/>
        </w:rPr>
        <w:t>costs</w:t>
      </w:r>
      <w:r w:rsidRPr="009C3EB9">
        <w:rPr>
          <w:rFonts w:ascii="Times New Roman" w:hAnsi="Times New Roman" w:cs="Times New Roman"/>
          <w:sz w:val="28"/>
          <w:szCs w:val="28"/>
          <w:shd w:val="clear" w:color="auto" w:fill="FFFFFF"/>
        </w:rPr>
        <w:t xml:space="preserve"> </w:t>
      </w:r>
      <w:r w:rsidRPr="00462320">
        <w:rPr>
          <w:rFonts w:ascii="Times New Roman" w:hAnsi="Times New Roman" w:cs="Times New Roman"/>
          <w:sz w:val="28"/>
          <w:szCs w:val="28"/>
          <w:shd w:val="clear" w:color="auto" w:fill="FFFFFF"/>
          <w:lang w:val="en-US"/>
        </w:rPr>
        <w:t>of</w:t>
      </w:r>
      <w:r w:rsidRPr="009C3EB9">
        <w:rPr>
          <w:rFonts w:ascii="Times New Roman" w:hAnsi="Times New Roman" w:cs="Times New Roman"/>
          <w:sz w:val="28"/>
          <w:szCs w:val="28"/>
          <w:shd w:val="clear" w:color="auto" w:fill="FFFFFF"/>
        </w:rPr>
        <w:t xml:space="preserve"> (</w:t>
      </w:r>
      <w:r w:rsidRPr="00462320">
        <w:rPr>
          <w:rFonts w:ascii="Times New Roman" w:hAnsi="Times New Roman" w:cs="Times New Roman"/>
          <w:sz w:val="28"/>
          <w:szCs w:val="28"/>
          <w:shd w:val="clear" w:color="auto" w:fill="FFFFFF"/>
          <w:lang w:val="en-US"/>
        </w:rPr>
        <w:t>something</w:t>
      </w:r>
      <w:r w:rsidRPr="009C3EB9">
        <w:rPr>
          <w:rFonts w:ascii="Times New Roman" w:hAnsi="Times New Roman" w:cs="Times New Roman"/>
          <w:sz w:val="28"/>
          <w:szCs w:val="28"/>
          <w:shd w:val="clear" w:color="auto" w:fill="FFFFFF"/>
        </w:rPr>
        <w:t xml:space="preserve">) … </w:t>
      </w:r>
      <w:r w:rsidRPr="00462320">
        <w:rPr>
          <w:rFonts w:ascii="Times New Roman" w:hAnsi="Times New Roman" w:cs="Times New Roman"/>
          <w:sz w:val="28"/>
          <w:szCs w:val="28"/>
          <w:shd w:val="clear" w:color="auto" w:fill="FFFFFF"/>
          <w:lang w:val="en-US"/>
        </w:rPr>
        <w:t>by</w:t>
      </w:r>
      <w:r w:rsidRPr="009C3EB9">
        <w:rPr>
          <w:rFonts w:ascii="Times New Roman" w:hAnsi="Times New Roman" w:cs="Times New Roman"/>
          <w:sz w:val="28"/>
          <w:szCs w:val="28"/>
          <w:shd w:val="clear" w:color="auto" w:fill="FFFFFF"/>
        </w:rPr>
        <w:t xml:space="preserve"> …% </w:t>
      </w:r>
      <w:r w:rsidRPr="00462320">
        <w:rPr>
          <w:rFonts w:ascii="Times New Roman" w:hAnsi="Times New Roman" w:cs="Times New Roman"/>
          <w:sz w:val="28"/>
          <w:szCs w:val="28"/>
          <w:shd w:val="clear" w:color="auto" w:fill="FFFFFF"/>
        </w:rPr>
        <w:t xml:space="preserve">(Способствовал …, что привело к снижению расходов на … на …%). </w:t>
      </w:r>
    </w:p>
    <w:p w:rsidR="00462320" w:rsidRPr="009C3EB9" w:rsidRDefault="00462320" w:rsidP="00462320">
      <w:pPr>
        <w:pStyle w:val="afb"/>
        <w:ind w:firstLine="709"/>
        <w:jc w:val="both"/>
        <w:rPr>
          <w:rFonts w:ascii="Times New Roman" w:hAnsi="Times New Roman" w:cs="Times New Roman"/>
          <w:sz w:val="28"/>
          <w:szCs w:val="28"/>
          <w:shd w:val="clear" w:color="auto" w:fill="FFFFFF"/>
        </w:rPr>
      </w:pPr>
      <w:r w:rsidRPr="00462320">
        <w:rPr>
          <w:rFonts w:ascii="Times New Roman" w:hAnsi="Times New Roman" w:cs="Times New Roman"/>
          <w:sz w:val="28"/>
          <w:szCs w:val="28"/>
          <w:shd w:val="clear" w:color="auto" w:fill="FFFFFF"/>
          <w:lang w:val="en-US"/>
        </w:rPr>
        <w:lastRenderedPageBreak/>
        <w:t>Implemented</w:t>
      </w:r>
      <w:r w:rsidRPr="009C3EB9">
        <w:rPr>
          <w:rFonts w:ascii="Times New Roman" w:hAnsi="Times New Roman" w:cs="Times New Roman"/>
          <w:sz w:val="28"/>
          <w:szCs w:val="28"/>
          <w:shd w:val="clear" w:color="auto" w:fill="FFFFFF"/>
        </w:rPr>
        <w:t xml:space="preserve"> …, </w:t>
      </w:r>
      <w:r w:rsidRPr="00462320">
        <w:rPr>
          <w:rFonts w:ascii="Times New Roman" w:hAnsi="Times New Roman" w:cs="Times New Roman"/>
          <w:sz w:val="28"/>
          <w:szCs w:val="28"/>
          <w:shd w:val="clear" w:color="auto" w:fill="FFFFFF"/>
          <w:lang w:val="en-US"/>
        </w:rPr>
        <w:t>which</w:t>
      </w:r>
      <w:r w:rsidRPr="009C3EB9">
        <w:rPr>
          <w:rFonts w:ascii="Times New Roman" w:hAnsi="Times New Roman" w:cs="Times New Roman"/>
          <w:sz w:val="28"/>
          <w:szCs w:val="28"/>
          <w:shd w:val="clear" w:color="auto" w:fill="FFFFFF"/>
        </w:rPr>
        <w:t xml:space="preserve"> </w:t>
      </w:r>
      <w:r w:rsidRPr="00462320">
        <w:rPr>
          <w:rFonts w:ascii="Times New Roman" w:hAnsi="Times New Roman" w:cs="Times New Roman"/>
          <w:sz w:val="28"/>
          <w:szCs w:val="28"/>
          <w:shd w:val="clear" w:color="auto" w:fill="FFFFFF"/>
          <w:lang w:val="en-US"/>
        </w:rPr>
        <w:t>resulted</w:t>
      </w:r>
      <w:r w:rsidRPr="009C3EB9">
        <w:rPr>
          <w:rFonts w:ascii="Times New Roman" w:hAnsi="Times New Roman" w:cs="Times New Roman"/>
          <w:sz w:val="28"/>
          <w:szCs w:val="28"/>
          <w:shd w:val="clear" w:color="auto" w:fill="FFFFFF"/>
        </w:rPr>
        <w:t xml:space="preserve"> </w:t>
      </w:r>
      <w:r w:rsidRPr="00462320">
        <w:rPr>
          <w:rFonts w:ascii="Times New Roman" w:hAnsi="Times New Roman" w:cs="Times New Roman"/>
          <w:sz w:val="28"/>
          <w:szCs w:val="28"/>
          <w:shd w:val="clear" w:color="auto" w:fill="FFFFFF"/>
          <w:lang w:val="en-US"/>
        </w:rPr>
        <w:t>in</w:t>
      </w:r>
      <w:r w:rsidRPr="009C3EB9">
        <w:rPr>
          <w:rFonts w:ascii="Times New Roman" w:hAnsi="Times New Roman" w:cs="Times New Roman"/>
          <w:sz w:val="28"/>
          <w:szCs w:val="28"/>
          <w:shd w:val="clear" w:color="auto" w:fill="FFFFFF"/>
        </w:rPr>
        <w:t xml:space="preserve"> </w:t>
      </w:r>
      <w:r w:rsidRPr="00462320">
        <w:rPr>
          <w:rFonts w:ascii="Times New Roman" w:hAnsi="Times New Roman" w:cs="Times New Roman"/>
          <w:sz w:val="28"/>
          <w:szCs w:val="28"/>
          <w:shd w:val="clear" w:color="auto" w:fill="FFFFFF"/>
          <w:lang w:val="en-US"/>
        </w:rPr>
        <w:t>a</w:t>
      </w:r>
      <w:r w:rsidRPr="009C3EB9">
        <w:rPr>
          <w:rFonts w:ascii="Times New Roman" w:hAnsi="Times New Roman" w:cs="Times New Roman"/>
          <w:sz w:val="28"/>
          <w:szCs w:val="28"/>
          <w:shd w:val="clear" w:color="auto" w:fill="FFFFFF"/>
        </w:rPr>
        <w:t xml:space="preserve"> …% </w:t>
      </w:r>
      <w:r w:rsidRPr="00462320">
        <w:rPr>
          <w:rFonts w:ascii="Times New Roman" w:hAnsi="Times New Roman" w:cs="Times New Roman"/>
          <w:sz w:val="28"/>
          <w:szCs w:val="28"/>
          <w:shd w:val="clear" w:color="auto" w:fill="FFFFFF"/>
          <w:lang w:val="en-US"/>
        </w:rPr>
        <w:t>increase</w:t>
      </w:r>
      <w:r w:rsidRPr="009C3EB9">
        <w:rPr>
          <w:rFonts w:ascii="Times New Roman" w:hAnsi="Times New Roman" w:cs="Times New Roman"/>
          <w:sz w:val="28"/>
          <w:szCs w:val="28"/>
          <w:shd w:val="clear" w:color="auto" w:fill="FFFFFF"/>
        </w:rPr>
        <w:t xml:space="preserve"> </w:t>
      </w:r>
      <w:r w:rsidRPr="00462320">
        <w:rPr>
          <w:rFonts w:ascii="Times New Roman" w:hAnsi="Times New Roman" w:cs="Times New Roman"/>
          <w:sz w:val="28"/>
          <w:szCs w:val="28"/>
          <w:shd w:val="clear" w:color="auto" w:fill="FFFFFF"/>
          <w:lang w:val="en-US"/>
        </w:rPr>
        <w:t>in</w:t>
      </w:r>
      <w:r w:rsidRPr="009C3EB9">
        <w:rPr>
          <w:rFonts w:ascii="Times New Roman" w:hAnsi="Times New Roman" w:cs="Times New Roman"/>
          <w:sz w:val="28"/>
          <w:szCs w:val="28"/>
          <w:shd w:val="clear" w:color="auto" w:fill="FFFFFF"/>
        </w:rPr>
        <w:t xml:space="preserve"> </w:t>
      </w:r>
      <w:r w:rsidRPr="00462320">
        <w:rPr>
          <w:rFonts w:ascii="Times New Roman" w:hAnsi="Times New Roman" w:cs="Times New Roman"/>
          <w:sz w:val="28"/>
          <w:szCs w:val="28"/>
          <w:shd w:val="clear" w:color="auto" w:fill="FFFFFF"/>
          <w:lang w:val="en-US"/>
        </w:rPr>
        <w:t>productivity</w:t>
      </w:r>
      <w:r w:rsidRPr="009C3EB9">
        <w:rPr>
          <w:rFonts w:ascii="Times New Roman" w:hAnsi="Times New Roman" w:cs="Times New Roman"/>
          <w:sz w:val="28"/>
          <w:szCs w:val="28"/>
          <w:shd w:val="clear" w:color="auto" w:fill="FFFFFF"/>
        </w:rPr>
        <w:t xml:space="preserve"> (</w:t>
      </w:r>
      <w:r w:rsidRPr="00462320">
        <w:rPr>
          <w:rFonts w:ascii="Times New Roman" w:hAnsi="Times New Roman" w:cs="Times New Roman"/>
          <w:sz w:val="28"/>
          <w:szCs w:val="28"/>
          <w:shd w:val="clear" w:color="auto" w:fill="FFFFFF"/>
        </w:rPr>
        <w:t>Осуществил</w:t>
      </w:r>
      <w:r w:rsidRPr="009C3EB9">
        <w:rPr>
          <w:rFonts w:ascii="Times New Roman" w:hAnsi="Times New Roman" w:cs="Times New Roman"/>
          <w:sz w:val="28"/>
          <w:szCs w:val="28"/>
          <w:shd w:val="clear" w:color="auto" w:fill="FFFFFF"/>
        </w:rPr>
        <w:t xml:space="preserve"> … </w:t>
      </w:r>
      <w:r w:rsidRPr="00462320">
        <w:rPr>
          <w:rFonts w:ascii="Times New Roman" w:hAnsi="Times New Roman" w:cs="Times New Roman"/>
          <w:sz w:val="28"/>
          <w:szCs w:val="28"/>
          <w:shd w:val="clear" w:color="auto" w:fill="FFFFFF"/>
        </w:rPr>
        <w:t>что</w:t>
      </w:r>
      <w:r w:rsidRPr="009C3EB9">
        <w:rPr>
          <w:rFonts w:ascii="Times New Roman" w:hAnsi="Times New Roman" w:cs="Times New Roman"/>
          <w:sz w:val="28"/>
          <w:szCs w:val="28"/>
          <w:shd w:val="clear" w:color="auto" w:fill="FFFFFF"/>
        </w:rPr>
        <w:t xml:space="preserve"> </w:t>
      </w:r>
      <w:r w:rsidRPr="00462320">
        <w:rPr>
          <w:rFonts w:ascii="Times New Roman" w:hAnsi="Times New Roman" w:cs="Times New Roman"/>
          <w:sz w:val="28"/>
          <w:szCs w:val="28"/>
          <w:shd w:val="clear" w:color="auto" w:fill="FFFFFF"/>
        </w:rPr>
        <w:t>привело</w:t>
      </w:r>
      <w:r w:rsidRPr="009C3EB9">
        <w:rPr>
          <w:rFonts w:ascii="Times New Roman" w:hAnsi="Times New Roman" w:cs="Times New Roman"/>
          <w:sz w:val="28"/>
          <w:szCs w:val="28"/>
          <w:shd w:val="clear" w:color="auto" w:fill="FFFFFF"/>
        </w:rPr>
        <w:t xml:space="preserve"> </w:t>
      </w:r>
      <w:r w:rsidRPr="00462320">
        <w:rPr>
          <w:rFonts w:ascii="Times New Roman" w:hAnsi="Times New Roman" w:cs="Times New Roman"/>
          <w:sz w:val="28"/>
          <w:szCs w:val="28"/>
          <w:shd w:val="clear" w:color="auto" w:fill="FFFFFF"/>
        </w:rPr>
        <w:t>к</w:t>
      </w:r>
      <w:r w:rsidRPr="009C3EB9">
        <w:rPr>
          <w:rFonts w:ascii="Times New Roman" w:hAnsi="Times New Roman" w:cs="Times New Roman"/>
          <w:sz w:val="28"/>
          <w:szCs w:val="28"/>
          <w:shd w:val="clear" w:color="auto" w:fill="FFFFFF"/>
        </w:rPr>
        <w:t xml:space="preserve"> </w:t>
      </w:r>
      <w:r w:rsidRPr="00462320">
        <w:rPr>
          <w:rFonts w:ascii="Times New Roman" w:hAnsi="Times New Roman" w:cs="Times New Roman"/>
          <w:sz w:val="28"/>
          <w:szCs w:val="28"/>
          <w:shd w:val="clear" w:color="auto" w:fill="FFFFFF"/>
        </w:rPr>
        <w:t>увеличению</w:t>
      </w:r>
      <w:r w:rsidRPr="009C3EB9">
        <w:rPr>
          <w:rFonts w:ascii="Times New Roman" w:hAnsi="Times New Roman" w:cs="Times New Roman"/>
          <w:sz w:val="28"/>
          <w:szCs w:val="28"/>
          <w:shd w:val="clear" w:color="auto" w:fill="FFFFFF"/>
        </w:rPr>
        <w:t xml:space="preserve"> </w:t>
      </w:r>
      <w:r w:rsidRPr="00462320">
        <w:rPr>
          <w:rFonts w:ascii="Times New Roman" w:hAnsi="Times New Roman" w:cs="Times New Roman"/>
          <w:sz w:val="28"/>
          <w:szCs w:val="28"/>
          <w:shd w:val="clear" w:color="auto" w:fill="FFFFFF"/>
        </w:rPr>
        <w:t>продуктивности</w:t>
      </w:r>
      <w:r w:rsidRPr="009C3EB9">
        <w:rPr>
          <w:rFonts w:ascii="Times New Roman" w:hAnsi="Times New Roman" w:cs="Times New Roman"/>
          <w:sz w:val="28"/>
          <w:szCs w:val="28"/>
          <w:shd w:val="clear" w:color="auto" w:fill="FFFFFF"/>
        </w:rPr>
        <w:t xml:space="preserve"> </w:t>
      </w:r>
      <w:r w:rsidRPr="00462320">
        <w:rPr>
          <w:rFonts w:ascii="Times New Roman" w:hAnsi="Times New Roman" w:cs="Times New Roman"/>
          <w:sz w:val="28"/>
          <w:szCs w:val="28"/>
          <w:shd w:val="clear" w:color="auto" w:fill="FFFFFF"/>
        </w:rPr>
        <w:t>на</w:t>
      </w:r>
      <w:r w:rsidRPr="009C3EB9">
        <w:rPr>
          <w:rFonts w:ascii="Times New Roman" w:hAnsi="Times New Roman" w:cs="Times New Roman"/>
          <w:sz w:val="28"/>
          <w:szCs w:val="28"/>
          <w:shd w:val="clear" w:color="auto" w:fill="FFFFFF"/>
        </w:rPr>
        <w:t xml:space="preserve"> …%).</w:t>
      </w:r>
    </w:p>
    <w:p w:rsidR="00462320" w:rsidRPr="00462320" w:rsidRDefault="00462320" w:rsidP="00462320">
      <w:pPr>
        <w:pStyle w:val="afb"/>
        <w:ind w:firstLine="709"/>
        <w:jc w:val="both"/>
        <w:rPr>
          <w:rFonts w:ascii="Times New Roman" w:hAnsi="Times New Roman" w:cs="Times New Roman"/>
          <w:sz w:val="28"/>
          <w:szCs w:val="28"/>
          <w:shd w:val="clear" w:color="auto" w:fill="FFFFFF"/>
        </w:rPr>
      </w:pPr>
      <w:r w:rsidRPr="00462320">
        <w:rPr>
          <w:rFonts w:ascii="Times New Roman" w:hAnsi="Times New Roman" w:cs="Times New Roman"/>
          <w:sz w:val="28"/>
          <w:szCs w:val="28"/>
          <w:shd w:val="clear" w:color="auto" w:fill="FFFFFF"/>
        </w:rPr>
        <w:t>Если вы пока не работали, сюда можно добавить ваши учебные проекты, а также пет-проекты.</w:t>
      </w:r>
    </w:p>
    <w:p w:rsidR="00462320" w:rsidRPr="00462320" w:rsidRDefault="00462320" w:rsidP="00462320">
      <w:pPr>
        <w:pStyle w:val="afb"/>
        <w:ind w:firstLine="709"/>
        <w:jc w:val="both"/>
        <w:rPr>
          <w:rFonts w:ascii="Times New Roman" w:hAnsi="Times New Roman" w:cs="Times New Roman"/>
          <w:sz w:val="28"/>
          <w:szCs w:val="28"/>
          <w:shd w:val="clear" w:color="auto" w:fill="FFFFFF"/>
        </w:rPr>
      </w:pPr>
      <w:r w:rsidRPr="00462320">
        <w:rPr>
          <w:rFonts w:ascii="Times New Roman" w:hAnsi="Times New Roman" w:cs="Times New Roman"/>
          <w:sz w:val="28"/>
          <w:szCs w:val="28"/>
          <w:shd w:val="clear" w:color="auto" w:fill="FFFFFF"/>
        </w:rPr>
        <w:t>Языки (Languages)</w:t>
      </w:r>
    </w:p>
    <w:p w:rsidR="00462320" w:rsidRPr="00462320" w:rsidRDefault="00462320" w:rsidP="00462320">
      <w:pPr>
        <w:pStyle w:val="afb"/>
        <w:ind w:firstLine="709"/>
        <w:jc w:val="both"/>
        <w:rPr>
          <w:rFonts w:ascii="Times New Roman" w:hAnsi="Times New Roman" w:cs="Times New Roman"/>
          <w:sz w:val="28"/>
          <w:szCs w:val="28"/>
          <w:shd w:val="clear" w:color="auto" w:fill="FFFFFF"/>
        </w:rPr>
      </w:pPr>
      <w:r w:rsidRPr="00462320">
        <w:rPr>
          <w:rFonts w:ascii="Times New Roman" w:hAnsi="Times New Roman" w:cs="Times New Roman"/>
          <w:sz w:val="28"/>
          <w:szCs w:val="28"/>
          <w:shd w:val="clear" w:color="auto" w:fill="FFFFFF"/>
        </w:rPr>
        <w:t>Рекрутеры ожидают увидеть этот раздел при отклике на вакансии в Европе, но он бывает полезен и в других странах, особенно, если этого требует должность.</w:t>
      </w:r>
    </w:p>
    <w:p w:rsidR="00462320" w:rsidRPr="00462320" w:rsidRDefault="00462320" w:rsidP="00462320">
      <w:pPr>
        <w:pStyle w:val="afb"/>
        <w:ind w:firstLine="709"/>
        <w:jc w:val="both"/>
        <w:rPr>
          <w:rFonts w:ascii="Times New Roman" w:hAnsi="Times New Roman" w:cs="Times New Roman"/>
          <w:sz w:val="28"/>
          <w:szCs w:val="28"/>
          <w:shd w:val="clear" w:color="auto" w:fill="FFFFFF"/>
        </w:rPr>
      </w:pPr>
      <w:r w:rsidRPr="00462320">
        <w:rPr>
          <w:rFonts w:ascii="Times New Roman" w:hAnsi="Times New Roman" w:cs="Times New Roman"/>
          <w:sz w:val="28"/>
          <w:szCs w:val="28"/>
          <w:shd w:val="clear" w:color="auto" w:fill="FFFFFF"/>
        </w:rPr>
        <w:t>Уровень владения языком должен быть точным. Есть два варианта: использовать систему CEFR (A1, A2, B1, B2, C1, C2) или перечислить международные сертификаты, если они есть, с указанием оценки и даты сдачи экзамена.</w:t>
      </w:r>
    </w:p>
    <w:p w:rsidR="00462320" w:rsidRPr="00462320" w:rsidRDefault="00462320" w:rsidP="00462320">
      <w:pPr>
        <w:pStyle w:val="afb"/>
        <w:ind w:firstLine="709"/>
        <w:jc w:val="both"/>
        <w:rPr>
          <w:rFonts w:ascii="Times New Roman" w:hAnsi="Times New Roman" w:cs="Times New Roman"/>
          <w:sz w:val="28"/>
          <w:szCs w:val="28"/>
          <w:shd w:val="clear" w:color="auto" w:fill="FFFFFF"/>
        </w:rPr>
      </w:pPr>
      <w:r w:rsidRPr="00462320">
        <w:rPr>
          <w:rFonts w:ascii="Times New Roman" w:hAnsi="Times New Roman" w:cs="Times New Roman"/>
          <w:sz w:val="28"/>
          <w:szCs w:val="28"/>
          <w:shd w:val="clear" w:color="auto" w:fill="FFFFFF"/>
        </w:rPr>
        <w:t xml:space="preserve">Если сертификатов нет, или вы не уверены в своём уровне языка — кратко опишите свои языковые навыки в контексте будущих обязанностей. Например, «могу читать техническую литературу, вести деловую переписку и выступать с докладами». </w:t>
      </w:r>
    </w:p>
    <w:p w:rsidR="00462320" w:rsidRPr="00462320" w:rsidRDefault="00462320" w:rsidP="00462320">
      <w:pPr>
        <w:pStyle w:val="afb"/>
        <w:ind w:firstLine="709"/>
        <w:jc w:val="both"/>
        <w:rPr>
          <w:rFonts w:ascii="Times New Roman" w:hAnsi="Times New Roman" w:cs="Times New Roman"/>
          <w:sz w:val="28"/>
          <w:szCs w:val="28"/>
          <w:shd w:val="clear" w:color="auto" w:fill="FFFFFF"/>
        </w:rPr>
      </w:pPr>
      <w:r w:rsidRPr="00462320">
        <w:rPr>
          <w:rFonts w:ascii="Times New Roman" w:hAnsi="Times New Roman" w:cs="Times New Roman"/>
          <w:sz w:val="28"/>
          <w:szCs w:val="28"/>
          <w:shd w:val="clear" w:color="auto" w:fill="FFFFFF"/>
        </w:rPr>
        <w:t>Как заполнить опциональные разделы</w:t>
      </w:r>
    </w:p>
    <w:p w:rsidR="00462320" w:rsidRPr="00462320" w:rsidRDefault="00462320" w:rsidP="00462320">
      <w:pPr>
        <w:pStyle w:val="afb"/>
        <w:ind w:firstLine="709"/>
        <w:jc w:val="both"/>
        <w:rPr>
          <w:rFonts w:ascii="Times New Roman" w:hAnsi="Times New Roman" w:cs="Times New Roman"/>
          <w:sz w:val="28"/>
          <w:szCs w:val="28"/>
          <w:shd w:val="clear" w:color="auto" w:fill="FFFFFF"/>
        </w:rPr>
      </w:pPr>
      <w:r w:rsidRPr="00462320">
        <w:rPr>
          <w:rFonts w:ascii="Times New Roman" w:hAnsi="Times New Roman" w:cs="Times New Roman"/>
          <w:sz w:val="28"/>
          <w:szCs w:val="28"/>
          <w:shd w:val="clear" w:color="auto" w:fill="FFFFFF"/>
        </w:rPr>
        <w:t>Карьерные цели (Profile, objective or personal statement или Summary). Здесь в формате краткого изложения нужно подсветить релевантные для вакансии навыки и описать, как вы применяете их на практике.</w:t>
      </w:r>
    </w:p>
    <w:p w:rsidR="00656A70" w:rsidRPr="00462320" w:rsidRDefault="00462320" w:rsidP="00462320">
      <w:pPr>
        <w:pStyle w:val="afb"/>
        <w:ind w:firstLine="709"/>
        <w:jc w:val="both"/>
        <w:rPr>
          <w:rFonts w:ascii="Times New Roman" w:hAnsi="Times New Roman" w:cs="Times New Roman"/>
          <w:sz w:val="28"/>
          <w:szCs w:val="28"/>
          <w:shd w:val="clear" w:color="auto" w:fill="FFFFFF"/>
        </w:rPr>
      </w:pPr>
      <w:r w:rsidRPr="00462320">
        <w:rPr>
          <w:rFonts w:ascii="Times New Roman" w:hAnsi="Times New Roman" w:cs="Times New Roman"/>
          <w:sz w:val="28"/>
          <w:szCs w:val="28"/>
          <w:shd w:val="clear" w:color="auto" w:fill="FFFFFF"/>
        </w:rPr>
        <w:t>Если решите включить в резюме этот раздел, то ставить его надо в самом начале, под контактами и перед описанием навыков. Это что-то вроде «спойлера» ко всему резюме. Он поможет рекрутеру узнать о вас всё самое важное.</w:t>
      </w:r>
    </w:p>
    <w:p w:rsidR="00462320" w:rsidRPr="00462320" w:rsidRDefault="00462320" w:rsidP="00462320">
      <w:pPr>
        <w:pStyle w:val="afb"/>
        <w:ind w:firstLine="709"/>
        <w:jc w:val="both"/>
        <w:rPr>
          <w:rFonts w:ascii="Times New Roman" w:hAnsi="Times New Roman" w:cs="Times New Roman"/>
          <w:sz w:val="28"/>
          <w:szCs w:val="28"/>
          <w:shd w:val="clear" w:color="auto" w:fill="FFFFFF"/>
        </w:rPr>
      </w:pPr>
      <w:r w:rsidRPr="00462320">
        <w:rPr>
          <w:rFonts w:ascii="Times New Roman" w:hAnsi="Times New Roman" w:cs="Times New Roman"/>
          <w:sz w:val="28"/>
          <w:szCs w:val="28"/>
          <w:shd w:val="clear" w:color="auto" w:fill="FFFFFF"/>
        </w:rPr>
        <w:t>Интересы</w:t>
      </w:r>
      <w:r w:rsidRPr="00462320">
        <w:rPr>
          <w:rFonts w:ascii="Times New Roman" w:hAnsi="Times New Roman" w:cs="Times New Roman"/>
          <w:sz w:val="28"/>
          <w:szCs w:val="28"/>
          <w:shd w:val="clear" w:color="auto" w:fill="FFFFFF"/>
          <w:lang w:val="en-US"/>
        </w:rPr>
        <w:t xml:space="preserve">, </w:t>
      </w:r>
      <w:r w:rsidRPr="00462320">
        <w:rPr>
          <w:rFonts w:ascii="Times New Roman" w:hAnsi="Times New Roman" w:cs="Times New Roman"/>
          <w:sz w:val="28"/>
          <w:szCs w:val="28"/>
          <w:shd w:val="clear" w:color="auto" w:fill="FFFFFF"/>
        </w:rPr>
        <w:t>хобби</w:t>
      </w:r>
      <w:r w:rsidRPr="00462320">
        <w:rPr>
          <w:rFonts w:ascii="Times New Roman" w:hAnsi="Times New Roman" w:cs="Times New Roman"/>
          <w:sz w:val="28"/>
          <w:szCs w:val="28"/>
          <w:shd w:val="clear" w:color="auto" w:fill="FFFFFF"/>
          <w:lang w:val="en-US"/>
        </w:rPr>
        <w:t xml:space="preserve"> </w:t>
      </w:r>
      <w:r w:rsidRPr="00462320">
        <w:rPr>
          <w:rFonts w:ascii="Times New Roman" w:hAnsi="Times New Roman" w:cs="Times New Roman"/>
          <w:sz w:val="28"/>
          <w:szCs w:val="28"/>
          <w:shd w:val="clear" w:color="auto" w:fill="FFFFFF"/>
        </w:rPr>
        <w:t>и</w:t>
      </w:r>
      <w:r w:rsidRPr="00462320">
        <w:rPr>
          <w:rFonts w:ascii="Times New Roman" w:hAnsi="Times New Roman" w:cs="Times New Roman"/>
          <w:sz w:val="28"/>
          <w:szCs w:val="28"/>
          <w:shd w:val="clear" w:color="auto" w:fill="FFFFFF"/>
          <w:lang w:val="en-US"/>
        </w:rPr>
        <w:t xml:space="preserve"> </w:t>
      </w:r>
      <w:r w:rsidRPr="00462320">
        <w:rPr>
          <w:rFonts w:ascii="Times New Roman" w:hAnsi="Times New Roman" w:cs="Times New Roman"/>
          <w:sz w:val="28"/>
          <w:szCs w:val="28"/>
          <w:shd w:val="clear" w:color="auto" w:fill="FFFFFF"/>
        </w:rPr>
        <w:t>волонтёрство</w:t>
      </w:r>
      <w:r w:rsidRPr="00462320">
        <w:rPr>
          <w:rFonts w:ascii="Times New Roman" w:hAnsi="Times New Roman" w:cs="Times New Roman"/>
          <w:sz w:val="28"/>
          <w:szCs w:val="28"/>
          <w:shd w:val="clear" w:color="auto" w:fill="FFFFFF"/>
          <w:lang w:val="en-US"/>
        </w:rPr>
        <w:t xml:space="preserve"> (Interests, hobbies, volunteer work). </w:t>
      </w:r>
      <w:r w:rsidRPr="00462320">
        <w:rPr>
          <w:rFonts w:ascii="Times New Roman" w:hAnsi="Times New Roman" w:cs="Times New Roman"/>
          <w:sz w:val="28"/>
          <w:szCs w:val="28"/>
          <w:shd w:val="clear" w:color="auto" w:fill="FFFFFF"/>
        </w:rPr>
        <w:t>Если откликаетесь на европейскую вакансию, можно упомянуть интересы и хобби, которые связаны с позицией. Убедитесь, что их не слишком много, а то рекрутер решит, что на работу вам времени не хватит.</w:t>
      </w:r>
    </w:p>
    <w:p w:rsidR="00462320" w:rsidRPr="00462320" w:rsidRDefault="00462320" w:rsidP="00462320">
      <w:pPr>
        <w:pStyle w:val="afb"/>
        <w:ind w:firstLine="709"/>
        <w:jc w:val="both"/>
        <w:rPr>
          <w:rFonts w:ascii="Times New Roman" w:hAnsi="Times New Roman" w:cs="Times New Roman"/>
          <w:sz w:val="28"/>
          <w:szCs w:val="28"/>
          <w:shd w:val="clear" w:color="auto" w:fill="FFFFFF"/>
        </w:rPr>
      </w:pPr>
      <w:r w:rsidRPr="00462320">
        <w:rPr>
          <w:rFonts w:ascii="Times New Roman" w:hAnsi="Times New Roman" w:cs="Times New Roman"/>
          <w:sz w:val="28"/>
          <w:szCs w:val="28"/>
          <w:shd w:val="clear" w:color="auto" w:fill="FFFFFF"/>
        </w:rPr>
        <w:t>При отклике в американскую компанию, лучше вообще на эту тему ничего не писать. Позиция американских нанимателей такая: всё, что не является профессиональным опытом и навыками, не должно быть включено в резюме.</w:t>
      </w:r>
    </w:p>
    <w:p w:rsidR="00462320" w:rsidRPr="00462320" w:rsidRDefault="00462320" w:rsidP="00462320">
      <w:pPr>
        <w:pStyle w:val="afb"/>
        <w:ind w:firstLine="709"/>
        <w:jc w:val="both"/>
        <w:rPr>
          <w:rFonts w:ascii="Times New Roman" w:hAnsi="Times New Roman" w:cs="Times New Roman"/>
          <w:sz w:val="28"/>
          <w:szCs w:val="28"/>
          <w:shd w:val="clear" w:color="auto" w:fill="FFFFFF"/>
        </w:rPr>
      </w:pPr>
      <w:r w:rsidRPr="00462320">
        <w:rPr>
          <w:rFonts w:ascii="Times New Roman" w:hAnsi="Times New Roman" w:cs="Times New Roman"/>
          <w:sz w:val="28"/>
          <w:szCs w:val="28"/>
          <w:shd w:val="clear" w:color="auto" w:fill="FFFFFF"/>
        </w:rPr>
        <w:t>Упоминание любых видов волонтёрства вам только в плюс. Обязательно рассказывайте в резюме о таком опыте.</w:t>
      </w:r>
    </w:p>
    <w:p w:rsidR="00462320" w:rsidRPr="00462320" w:rsidRDefault="00462320" w:rsidP="00462320">
      <w:pPr>
        <w:pStyle w:val="afb"/>
        <w:ind w:firstLine="709"/>
        <w:jc w:val="both"/>
        <w:rPr>
          <w:rFonts w:ascii="Times New Roman" w:hAnsi="Times New Roman" w:cs="Times New Roman"/>
          <w:sz w:val="28"/>
          <w:szCs w:val="28"/>
          <w:shd w:val="clear" w:color="auto" w:fill="FFFFFF"/>
        </w:rPr>
      </w:pPr>
      <w:r w:rsidRPr="00462320">
        <w:rPr>
          <w:rFonts w:ascii="Times New Roman" w:hAnsi="Times New Roman" w:cs="Times New Roman"/>
          <w:sz w:val="28"/>
          <w:szCs w:val="28"/>
          <w:shd w:val="clear" w:color="auto" w:fill="FFFFFF"/>
        </w:rPr>
        <w:t>Членство</w:t>
      </w:r>
      <w:r w:rsidRPr="00462320">
        <w:rPr>
          <w:rFonts w:ascii="Times New Roman" w:hAnsi="Times New Roman" w:cs="Times New Roman"/>
          <w:sz w:val="28"/>
          <w:szCs w:val="28"/>
          <w:shd w:val="clear" w:color="auto" w:fill="FFFFFF"/>
          <w:lang w:val="en-US"/>
        </w:rPr>
        <w:t xml:space="preserve"> </w:t>
      </w:r>
      <w:r w:rsidRPr="00462320">
        <w:rPr>
          <w:rFonts w:ascii="Times New Roman" w:hAnsi="Times New Roman" w:cs="Times New Roman"/>
          <w:sz w:val="28"/>
          <w:szCs w:val="28"/>
          <w:shd w:val="clear" w:color="auto" w:fill="FFFFFF"/>
        </w:rPr>
        <w:t>в</w:t>
      </w:r>
      <w:r w:rsidRPr="00462320">
        <w:rPr>
          <w:rFonts w:ascii="Times New Roman" w:hAnsi="Times New Roman" w:cs="Times New Roman"/>
          <w:sz w:val="28"/>
          <w:szCs w:val="28"/>
          <w:shd w:val="clear" w:color="auto" w:fill="FFFFFF"/>
          <w:lang w:val="en-US"/>
        </w:rPr>
        <w:t xml:space="preserve"> </w:t>
      </w:r>
      <w:r w:rsidRPr="00462320">
        <w:rPr>
          <w:rFonts w:ascii="Times New Roman" w:hAnsi="Times New Roman" w:cs="Times New Roman"/>
          <w:sz w:val="28"/>
          <w:szCs w:val="28"/>
          <w:shd w:val="clear" w:color="auto" w:fill="FFFFFF"/>
        </w:rPr>
        <w:t>профессиональных</w:t>
      </w:r>
      <w:r w:rsidRPr="00462320">
        <w:rPr>
          <w:rFonts w:ascii="Times New Roman" w:hAnsi="Times New Roman" w:cs="Times New Roman"/>
          <w:sz w:val="28"/>
          <w:szCs w:val="28"/>
          <w:shd w:val="clear" w:color="auto" w:fill="FFFFFF"/>
          <w:lang w:val="en-US"/>
        </w:rPr>
        <w:t xml:space="preserve"> </w:t>
      </w:r>
      <w:r w:rsidRPr="00462320">
        <w:rPr>
          <w:rFonts w:ascii="Times New Roman" w:hAnsi="Times New Roman" w:cs="Times New Roman"/>
          <w:sz w:val="28"/>
          <w:szCs w:val="28"/>
          <w:shd w:val="clear" w:color="auto" w:fill="FFFFFF"/>
        </w:rPr>
        <w:t>организациях</w:t>
      </w:r>
      <w:r w:rsidRPr="00462320">
        <w:rPr>
          <w:rFonts w:ascii="Times New Roman" w:hAnsi="Times New Roman" w:cs="Times New Roman"/>
          <w:sz w:val="28"/>
          <w:szCs w:val="28"/>
          <w:shd w:val="clear" w:color="auto" w:fill="FFFFFF"/>
          <w:lang w:val="en-US"/>
        </w:rPr>
        <w:t xml:space="preserve">, </w:t>
      </w:r>
      <w:r w:rsidRPr="00462320">
        <w:rPr>
          <w:rFonts w:ascii="Times New Roman" w:hAnsi="Times New Roman" w:cs="Times New Roman"/>
          <w:sz w:val="28"/>
          <w:szCs w:val="28"/>
          <w:shd w:val="clear" w:color="auto" w:fill="FFFFFF"/>
        </w:rPr>
        <w:t>достижения</w:t>
      </w:r>
      <w:r w:rsidRPr="00462320">
        <w:rPr>
          <w:rFonts w:ascii="Times New Roman" w:hAnsi="Times New Roman" w:cs="Times New Roman"/>
          <w:sz w:val="28"/>
          <w:szCs w:val="28"/>
          <w:shd w:val="clear" w:color="auto" w:fill="FFFFFF"/>
          <w:lang w:val="en-US"/>
        </w:rPr>
        <w:t xml:space="preserve"> </w:t>
      </w:r>
      <w:r w:rsidRPr="00462320">
        <w:rPr>
          <w:rFonts w:ascii="Times New Roman" w:hAnsi="Times New Roman" w:cs="Times New Roman"/>
          <w:sz w:val="28"/>
          <w:szCs w:val="28"/>
          <w:shd w:val="clear" w:color="auto" w:fill="FFFFFF"/>
        </w:rPr>
        <w:t>и</w:t>
      </w:r>
      <w:r w:rsidRPr="00462320">
        <w:rPr>
          <w:rFonts w:ascii="Times New Roman" w:hAnsi="Times New Roman" w:cs="Times New Roman"/>
          <w:sz w:val="28"/>
          <w:szCs w:val="28"/>
          <w:shd w:val="clear" w:color="auto" w:fill="FFFFFF"/>
          <w:lang w:val="en-US"/>
        </w:rPr>
        <w:t xml:space="preserve"> </w:t>
      </w:r>
      <w:r w:rsidRPr="00462320">
        <w:rPr>
          <w:rFonts w:ascii="Times New Roman" w:hAnsi="Times New Roman" w:cs="Times New Roman"/>
          <w:sz w:val="28"/>
          <w:szCs w:val="28"/>
          <w:shd w:val="clear" w:color="auto" w:fill="FFFFFF"/>
        </w:rPr>
        <w:t>награды</w:t>
      </w:r>
      <w:r w:rsidRPr="00462320">
        <w:rPr>
          <w:rFonts w:ascii="Times New Roman" w:hAnsi="Times New Roman" w:cs="Times New Roman"/>
          <w:sz w:val="28"/>
          <w:szCs w:val="28"/>
          <w:shd w:val="clear" w:color="auto" w:fill="FFFFFF"/>
          <w:lang w:val="en-US"/>
        </w:rPr>
        <w:t xml:space="preserve"> (Membership in professional organizations and affiliations. Achievements and awards). </w:t>
      </w:r>
      <w:r w:rsidRPr="00462320">
        <w:rPr>
          <w:rFonts w:ascii="Times New Roman" w:hAnsi="Times New Roman" w:cs="Times New Roman"/>
          <w:sz w:val="28"/>
          <w:szCs w:val="28"/>
          <w:shd w:val="clear" w:color="auto" w:fill="FFFFFF"/>
        </w:rPr>
        <w:t>Если вы состоите в профессиональной организации, ассоциации или сообществе, которые релевантны позиции, это покажет, что у вас есть амбиции и интерес к профессиональному развитию.</w:t>
      </w:r>
    </w:p>
    <w:p w:rsidR="00462320" w:rsidRPr="00462320" w:rsidRDefault="00462320" w:rsidP="00462320">
      <w:pPr>
        <w:pStyle w:val="afb"/>
        <w:ind w:firstLine="709"/>
        <w:jc w:val="both"/>
        <w:rPr>
          <w:rFonts w:ascii="Times New Roman" w:hAnsi="Times New Roman" w:cs="Times New Roman"/>
          <w:sz w:val="28"/>
          <w:szCs w:val="28"/>
          <w:shd w:val="clear" w:color="auto" w:fill="FFFFFF"/>
        </w:rPr>
      </w:pPr>
      <w:r w:rsidRPr="00462320">
        <w:rPr>
          <w:rFonts w:ascii="Times New Roman" w:hAnsi="Times New Roman" w:cs="Times New Roman"/>
          <w:sz w:val="28"/>
          <w:szCs w:val="28"/>
          <w:shd w:val="clear" w:color="auto" w:fill="FFFFFF"/>
        </w:rPr>
        <w:t>Что касается достижений и наград, то лучше выбирать те, которые действительно выделяют вас среди других кандидатов.</w:t>
      </w:r>
    </w:p>
    <w:p w:rsidR="00462320" w:rsidRPr="00462320" w:rsidRDefault="00462320" w:rsidP="00462320">
      <w:pPr>
        <w:pStyle w:val="afb"/>
        <w:ind w:firstLine="709"/>
        <w:jc w:val="both"/>
        <w:rPr>
          <w:rFonts w:ascii="Times New Roman" w:hAnsi="Times New Roman" w:cs="Times New Roman"/>
          <w:sz w:val="28"/>
          <w:szCs w:val="28"/>
          <w:shd w:val="clear" w:color="auto" w:fill="FFFFFF"/>
        </w:rPr>
      </w:pPr>
      <w:r w:rsidRPr="00462320">
        <w:rPr>
          <w:rFonts w:ascii="Times New Roman" w:hAnsi="Times New Roman" w:cs="Times New Roman"/>
          <w:sz w:val="28"/>
          <w:szCs w:val="28"/>
          <w:shd w:val="clear" w:color="auto" w:fill="FFFFFF"/>
        </w:rPr>
        <w:t xml:space="preserve">Публикации (Publications). Речь о публикациях на английском языке, которые написаны вами или с вашим участием и подтверждают вашу </w:t>
      </w:r>
      <w:r w:rsidRPr="00462320">
        <w:rPr>
          <w:rFonts w:ascii="Times New Roman" w:hAnsi="Times New Roman" w:cs="Times New Roman"/>
          <w:sz w:val="28"/>
          <w:szCs w:val="28"/>
          <w:shd w:val="clear" w:color="auto" w:fill="FFFFFF"/>
        </w:rPr>
        <w:lastRenderedPageBreak/>
        <w:t>экспертность в сфере поиска работы. Это могут быть не только статьи, но и видео, посты в профессиональных сообществах.</w:t>
      </w:r>
    </w:p>
    <w:p w:rsidR="00462320" w:rsidRPr="00462320" w:rsidRDefault="00462320" w:rsidP="00462320">
      <w:pPr>
        <w:pStyle w:val="afb"/>
        <w:ind w:firstLine="709"/>
        <w:jc w:val="both"/>
        <w:rPr>
          <w:rFonts w:ascii="Times New Roman" w:hAnsi="Times New Roman" w:cs="Times New Roman"/>
          <w:sz w:val="28"/>
          <w:szCs w:val="28"/>
          <w:shd w:val="clear" w:color="auto" w:fill="FFFFFF"/>
        </w:rPr>
      </w:pPr>
      <w:r w:rsidRPr="00462320">
        <w:rPr>
          <w:rFonts w:ascii="Times New Roman" w:hAnsi="Times New Roman" w:cs="Times New Roman"/>
          <w:sz w:val="28"/>
          <w:szCs w:val="28"/>
          <w:shd w:val="clear" w:color="auto" w:fill="FFFFFF"/>
        </w:rPr>
        <w:t>На заметку</w:t>
      </w:r>
    </w:p>
    <w:p w:rsidR="00462320" w:rsidRPr="00462320" w:rsidRDefault="00462320" w:rsidP="00462320">
      <w:pPr>
        <w:pStyle w:val="afb"/>
        <w:ind w:firstLine="709"/>
        <w:jc w:val="both"/>
        <w:rPr>
          <w:rFonts w:ascii="Times New Roman" w:hAnsi="Times New Roman" w:cs="Times New Roman"/>
          <w:sz w:val="28"/>
          <w:szCs w:val="28"/>
          <w:shd w:val="clear" w:color="auto" w:fill="FFFFFF"/>
        </w:rPr>
      </w:pPr>
      <w:r w:rsidRPr="00462320">
        <w:rPr>
          <w:rFonts w:ascii="Times New Roman" w:hAnsi="Times New Roman" w:cs="Times New Roman"/>
          <w:sz w:val="28"/>
          <w:szCs w:val="28"/>
          <w:shd w:val="clear" w:color="auto" w:fill="FFFFFF"/>
        </w:rPr>
        <w:t>Используйте только стандартные шрифты; фон должен быть белым. Резюме часто обрабатываются специальными программами, которые могут не распознать часть текста или ключевые слова на цветном или на сером фоне.</w:t>
      </w:r>
    </w:p>
    <w:p w:rsidR="00462320" w:rsidRPr="00462320" w:rsidRDefault="00462320" w:rsidP="00462320">
      <w:pPr>
        <w:pStyle w:val="afb"/>
        <w:ind w:firstLine="709"/>
        <w:jc w:val="both"/>
        <w:rPr>
          <w:rFonts w:ascii="Times New Roman" w:hAnsi="Times New Roman" w:cs="Times New Roman"/>
          <w:sz w:val="28"/>
          <w:szCs w:val="28"/>
          <w:shd w:val="clear" w:color="auto" w:fill="FFFFFF"/>
        </w:rPr>
      </w:pPr>
      <w:r w:rsidRPr="00462320">
        <w:rPr>
          <w:rFonts w:ascii="Times New Roman" w:hAnsi="Times New Roman" w:cs="Times New Roman"/>
          <w:sz w:val="28"/>
          <w:szCs w:val="28"/>
          <w:shd w:val="clear" w:color="auto" w:fill="FFFFFF"/>
        </w:rPr>
        <w:t>Отправляйте документ в формате PDF: этот формат лучше всего сохраняет форматирование текста, и ваше резюме будет выглядеть так, как было задумано.</w:t>
      </w:r>
    </w:p>
    <w:p w:rsidR="00462320" w:rsidRPr="00462320" w:rsidRDefault="00462320" w:rsidP="00462320">
      <w:pPr>
        <w:pStyle w:val="afb"/>
        <w:ind w:firstLine="709"/>
        <w:jc w:val="both"/>
        <w:rPr>
          <w:rFonts w:ascii="Times New Roman" w:hAnsi="Times New Roman" w:cs="Times New Roman"/>
          <w:sz w:val="28"/>
          <w:szCs w:val="28"/>
          <w:shd w:val="clear" w:color="auto" w:fill="FFFFFF"/>
        </w:rPr>
      </w:pPr>
      <w:r w:rsidRPr="00462320">
        <w:rPr>
          <w:rFonts w:ascii="Times New Roman" w:hAnsi="Times New Roman" w:cs="Times New Roman"/>
          <w:sz w:val="28"/>
          <w:szCs w:val="28"/>
          <w:shd w:val="clear" w:color="auto" w:fill="FFFFFF"/>
        </w:rPr>
        <w:t>Запомните: резюме должно быть кратким и содержать только самую важную информацию о вашем опыте и квалификации.</w:t>
      </w:r>
    </w:p>
    <w:p w:rsidR="00462320" w:rsidRPr="00462320" w:rsidRDefault="00462320" w:rsidP="00462320">
      <w:pPr>
        <w:pStyle w:val="afb"/>
        <w:ind w:firstLine="709"/>
        <w:jc w:val="both"/>
        <w:rPr>
          <w:rFonts w:ascii="Times New Roman" w:hAnsi="Times New Roman" w:cs="Times New Roman"/>
          <w:sz w:val="28"/>
          <w:szCs w:val="28"/>
          <w:highlight w:val="green"/>
          <w:shd w:val="clear" w:color="auto" w:fill="FFFFFF"/>
        </w:rPr>
      </w:pPr>
      <w:r w:rsidRPr="00462320">
        <w:rPr>
          <w:rFonts w:ascii="Times New Roman" w:hAnsi="Times New Roman" w:cs="Times New Roman"/>
          <w:sz w:val="28"/>
          <w:szCs w:val="28"/>
          <w:shd w:val="clear" w:color="auto" w:fill="FFFFFF"/>
        </w:rPr>
        <w:t>Пишите сопроводительное письмо (Cover Letter), чтобы увеличить свои шансы. Обращайте внимание на стиль: он зависит от культуры компании и часто проявляется в текстах на сайте и соцсетях, манере общения сотрудников в LinkedIn. Если стиль определить сложно, пишите нейтрально-вежливо.</w:t>
      </w:r>
    </w:p>
    <w:tbl>
      <w:tblPr>
        <w:tblStyle w:val="17"/>
        <w:tblW w:w="0" w:type="auto"/>
        <w:tblInd w:w="0" w:type="dxa"/>
        <w:tblLook w:val="04A0" w:firstRow="1" w:lastRow="0" w:firstColumn="1" w:lastColumn="0" w:noHBand="0" w:noVBand="1"/>
      </w:tblPr>
      <w:tblGrid>
        <w:gridCol w:w="4361"/>
        <w:gridCol w:w="5267"/>
      </w:tblGrid>
      <w:tr w:rsidR="00462320" w:rsidRPr="00462320" w:rsidTr="00462320">
        <w:trPr>
          <w:trHeight w:val="575"/>
        </w:trPr>
        <w:tc>
          <w:tcPr>
            <w:tcW w:w="0" w:type="auto"/>
            <w:gridSpan w:val="2"/>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90"/>
                <w:sz w:val="28"/>
                <w:szCs w:val="28"/>
              </w:rPr>
              <w:t>Личные</w:t>
            </w:r>
            <w:r w:rsidRPr="00462320">
              <w:rPr>
                <w:rFonts w:ascii="Times New Roman" w:hAnsi="Times New Roman" w:cs="Times New Roman"/>
                <w:spacing w:val="-9"/>
                <w:w w:val="90"/>
                <w:sz w:val="28"/>
                <w:szCs w:val="28"/>
              </w:rPr>
              <w:t xml:space="preserve"> </w:t>
            </w:r>
            <w:r w:rsidRPr="00462320">
              <w:rPr>
                <w:rFonts w:ascii="Times New Roman" w:hAnsi="Times New Roman" w:cs="Times New Roman"/>
                <w:w w:val="95"/>
                <w:sz w:val="28"/>
                <w:szCs w:val="28"/>
              </w:rPr>
              <w:t>качества</w:t>
            </w:r>
          </w:p>
        </w:tc>
      </w:tr>
      <w:tr w:rsidR="00462320" w:rsidRPr="00462320" w:rsidTr="00462320">
        <w:trPr>
          <w:trHeight w:val="453"/>
        </w:trPr>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sz w:val="28"/>
                <w:szCs w:val="28"/>
              </w:rPr>
              <w:t>Accurate</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85"/>
                <w:sz w:val="28"/>
                <w:szCs w:val="28"/>
              </w:rPr>
              <w:t>Прилежный,</w:t>
            </w:r>
            <w:r w:rsidRPr="00462320">
              <w:rPr>
                <w:rFonts w:ascii="Times New Roman" w:hAnsi="Times New Roman" w:cs="Times New Roman"/>
                <w:spacing w:val="49"/>
                <w:sz w:val="28"/>
                <w:szCs w:val="28"/>
              </w:rPr>
              <w:t xml:space="preserve"> </w:t>
            </w:r>
            <w:r w:rsidRPr="00462320">
              <w:rPr>
                <w:rFonts w:ascii="Times New Roman" w:hAnsi="Times New Roman" w:cs="Times New Roman"/>
                <w:sz w:val="28"/>
                <w:szCs w:val="28"/>
              </w:rPr>
              <w:t>педантичный</w:t>
            </w:r>
          </w:p>
        </w:tc>
      </w:tr>
      <w:tr w:rsidR="00462320" w:rsidRPr="00462320" w:rsidTr="00462320">
        <w:trPr>
          <w:trHeight w:val="455"/>
        </w:trPr>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sz w:val="28"/>
                <w:szCs w:val="28"/>
              </w:rPr>
              <w:t>Approachable</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sz w:val="28"/>
                <w:szCs w:val="28"/>
              </w:rPr>
              <w:t>Отзывчивый</w:t>
            </w:r>
          </w:p>
        </w:tc>
      </w:tr>
      <w:tr w:rsidR="00462320" w:rsidRPr="00462320" w:rsidTr="00462320">
        <w:trPr>
          <w:trHeight w:val="654"/>
        </w:trPr>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sz w:val="28"/>
                <w:szCs w:val="28"/>
              </w:rPr>
              <w:t>Articulate</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90"/>
                <w:sz w:val="28"/>
                <w:szCs w:val="28"/>
              </w:rPr>
              <w:t xml:space="preserve">Способный четко формулировать и излагать </w:t>
            </w:r>
            <w:r w:rsidRPr="00462320">
              <w:rPr>
                <w:rFonts w:ascii="Times New Roman" w:hAnsi="Times New Roman" w:cs="Times New Roman"/>
                <w:sz w:val="28"/>
                <w:szCs w:val="28"/>
              </w:rPr>
              <w:t>свои мысли</w:t>
            </w:r>
          </w:p>
        </w:tc>
      </w:tr>
      <w:tr w:rsidR="00462320" w:rsidRPr="00462320" w:rsidTr="00462320">
        <w:trPr>
          <w:trHeight w:val="455"/>
        </w:trPr>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sz w:val="28"/>
                <w:szCs w:val="28"/>
              </w:rPr>
              <w:t>Astute</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90"/>
                <w:sz w:val="28"/>
                <w:szCs w:val="28"/>
              </w:rPr>
              <w:t>Сообразительный,</w:t>
            </w:r>
            <w:r w:rsidRPr="00462320">
              <w:rPr>
                <w:rFonts w:ascii="Times New Roman" w:hAnsi="Times New Roman" w:cs="Times New Roman"/>
                <w:spacing w:val="-4"/>
                <w:sz w:val="28"/>
                <w:szCs w:val="28"/>
              </w:rPr>
              <w:t xml:space="preserve"> </w:t>
            </w:r>
            <w:r w:rsidRPr="00462320">
              <w:rPr>
                <w:rFonts w:ascii="Times New Roman" w:hAnsi="Times New Roman" w:cs="Times New Roman"/>
                <w:sz w:val="28"/>
                <w:szCs w:val="28"/>
              </w:rPr>
              <w:t>дальновидный</w:t>
            </w:r>
          </w:p>
        </w:tc>
      </w:tr>
      <w:tr w:rsidR="00462320" w:rsidRPr="00462320" w:rsidTr="00462320">
        <w:trPr>
          <w:trHeight w:val="453"/>
        </w:trPr>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sz w:val="28"/>
                <w:szCs w:val="28"/>
              </w:rPr>
              <w:t>Attentive</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90"/>
                <w:sz w:val="28"/>
                <w:szCs w:val="28"/>
              </w:rPr>
              <w:t>Внимательный,</w:t>
            </w:r>
            <w:r w:rsidRPr="00462320">
              <w:rPr>
                <w:rFonts w:ascii="Times New Roman" w:hAnsi="Times New Roman" w:cs="Times New Roman"/>
                <w:spacing w:val="8"/>
                <w:sz w:val="28"/>
                <w:szCs w:val="28"/>
              </w:rPr>
              <w:t xml:space="preserve"> </w:t>
            </w:r>
            <w:r w:rsidRPr="00462320">
              <w:rPr>
                <w:rFonts w:ascii="Times New Roman" w:hAnsi="Times New Roman" w:cs="Times New Roman"/>
                <w:sz w:val="28"/>
                <w:szCs w:val="28"/>
              </w:rPr>
              <w:t>вежливый</w:t>
            </w:r>
          </w:p>
        </w:tc>
      </w:tr>
      <w:tr w:rsidR="00462320" w:rsidRPr="00462320" w:rsidTr="00462320">
        <w:trPr>
          <w:trHeight w:val="453"/>
        </w:trPr>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sz w:val="28"/>
                <w:szCs w:val="28"/>
              </w:rPr>
              <w:t>Autonomous</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90"/>
                <w:sz w:val="28"/>
                <w:szCs w:val="28"/>
              </w:rPr>
              <w:t>Независимый,</w:t>
            </w:r>
            <w:r w:rsidRPr="00462320">
              <w:rPr>
                <w:rFonts w:ascii="Times New Roman" w:hAnsi="Times New Roman" w:cs="Times New Roman"/>
                <w:spacing w:val="-6"/>
                <w:w w:val="90"/>
                <w:sz w:val="28"/>
                <w:szCs w:val="28"/>
              </w:rPr>
              <w:t xml:space="preserve"> </w:t>
            </w:r>
            <w:r w:rsidRPr="00462320">
              <w:rPr>
                <w:rFonts w:ascii="Times New Roman" w:hAnsi="Times New Roman" w:cs="Times New Roman"/>
                <w:w w:val="95"/>
                <w:sz w:val="28"/>
                <w:szCs w:val="28"/>
              </w:rPr>
              <w:t>самостоятельный</w:t>
            </w:r>
          </w:p>
        </w:tc>
      </w:tr>
      <w:tr w:rsidR="00462320" w:rsidRPr="00462320" w:rsidTr="00462320">
        <w:trPr>
          <w:trHeight w:val="455"/>
        </w:trPr>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90"/>
                <w:sz w:val="28"/>
                <w:szCs w:val="28"/>
              </w:rPr>
              <w:t>Broad-</w:t>
            </w:r>
            <w:r w:rsidRPr="00462320">
              <w:rPr>
                <w:rFonts w:ascii="Times New Roman" w:hAnsi="Times New Roman" w:cs="Times New Roman"/>
                <w:sz w:val="28"/>
                <w:szCs w:val="28"/>
              </w:rPr>
              <w:t>minded</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90"/>
                <w:sz w:val="28"/>
                <w:szCs w:val="28"/>
              </w:rPr>
              <w:t>Широких</w:t>
            </w:r>
            <w:r w:rsidRPr="00462320">
              <w:rPr>
                <w:rFonts w:ascii="Times New Roman" w:hAnsi="Times New Roman" w:cs="Times New Roman"/>
                <w:spacing w:val="-8"/>
                <w:w w:val="90"/>
                <w:sz w:val="28"/>
                <w:szCs w:val="28"/>
              </w:rPr>
              <w:t xml:space="preserve"> </w:t>
            </w:r>
            <w:r w:rsidRPr="00462320">
              <w:rPr>
                <w:rFonts w:ascii="Times New Roman" w:hAnsi="Times New Roman" w:cs="Times New Roman"/>
                <w:sz w:val="28"/>
                <w:szCs w:val="28"/>
              </w:rPr>
              <w:t>взглядов</w:t>
            </w:r>
          </w:p>
        </w:tc>
      </w:tr>
      <w:tr w:rsidR="00462320" w:rsidRPr="00462320" w:rsidTr="00462320">
        <w:trPr>
          <w:trHeight w:val="453"/>
        </w:trPr>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spacing w:val="-4"/>
                <w:sz w:val="28"/>
                <w:szCs w:val="28"/>
              </w:rPr>
              <w:t>Calm</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85"/>
                <w:sz w:val="28"/>
                <w:szCs w:val="28"/>
              </w:rPr>
              <w:t>Спокойный,</w:t>
            </w:r>
            <w:r w:rsidRPr="00462320">
              <w:rPr>
                <w:rFonts w:ascii="Times New Roman" w:hAnsi="Times New Roman" w:cs="Times New Roman"/>
                <w:spacing w:val="43"/>
                <w:sz w:val="28"/>
                <w:szCs w:val="28"/>
              </w:rPr>
              <w:t xml:space="preserve"> </w:t>
            </w:r>
            <w:r w:rsidRPr="00462320">
              <w:rPr>
                <w:rFonts w:ascii="Times New Roman" w:hAnsi="Times New Roman" w:cs="Times New Roman"/>
                <w:sz w:val="28"/>
                <w:szCs w:val="28"/>
              </w:rPr>
              <w:t>уравновешенный</w:t>
            </w:r>
          </w:p>
        </w:tc>
      </w:tr>
      <w:tr w:rsidR="00462320" w:rsidRPr="00462320" w:rsidTr="00462320">
        <w:trPr>
          <w:trHeight w:val="453"/>
        </w:trPr>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sz w:val="28"/>
                <w:szCs w:val="28"/>
              </w:rPr>
              <w:t>Capable</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90"/>
                <w:sz w:val="28"/>
                <w:szCs w:val="28"/>
              </w:rPr>
              <w:t>Способный,</w:t>
            </w:r>
            <w:r w:rsidRPr="00462320">
              <w:rPr>
                <w:rFonts w:ascii="Times New Roman" w:hAnsi="Times New Roman" w:cs="Times New Roman"/>
                <w:spacing w:val="-1"/>
                <w:sz w:val="28"/>
                <w:szCs w:val="28"/>
              </w:rPr>
              <w:t xml:space="preserve"> </w:t>
            </w:r>
            <w:r w:rsidRPr="00462320">
              <w:rPr>
                <w:rFonts w:ascii="Times New Roman" w:hAnsi="Times New Roman" w:cs="Times New Roman"/>
                <w:sz w:val="28"/>
                <w:szCs w:val="28"/>
              </w:rPr>
              <w:t>умелый</w:t>
            </w:r>
          </w:p>
        </w:tc>
      </w:tr>
      <w:tr w:rsidR="00462320" w:rsidRPr="00462320" w:rsidTr="00462320">
        <w:trPr>
          <w:trHeight w:val="455"/>
        </w:trPr>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sz w:val="28"/>
                <w:szCs w:val="28"/>
              </w:rPr>
              <w:t>Cheerful</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sz w:val="28"/>
                <w:szCs w:val="28"/>
              </w:rPr>
              <w:t>Жизнерадостный</w:t>
            </w:r>
          </w:p>
        </w:tc>
      </w:tr>
      <w:tr w:rsidR="00462320" w:rsidRPr="00462320" w:rsidTr="00462320">
        <w:trPr>
          <w:trHeight w:val="453"/>
        </w:trPr>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sz w:val="28"/>
                <w:szCs w:val="28"/>
              </w:rPr>
              <w:t>Committed</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90"/>
                <w:sz w:val="28"/>
                <w:szCs w:val="28"/>
              </w:rPr>
              <w:t>Преданный</w:t>
            </w:r>
            <w:r w:rsidRPr="00462320">
              <w:rPr>
                <w:rFonts w:ascii="Times New Roman" w:hAnsi="Times New Roman" w:cs="Times New Roman"/>
                <w:sz w:val="28"/>
                <w:szCs w:val="28"/>
              </w:rPr>
              <w:t xml:space="preserve"> </w:t>
            </w:r>
            <w:r w:rsidRPr="00462320">
              <w:rPr>
                <w:rFonts w:ascii="Times New Roman" w:hAnsi="Times New Roman" w:cs="Times New Roman"/>
                <w:w w:val="90"/>
                <w:sz w:val="28"/>
                <w:szCs w:val="28"/>
              </w:rPr>
              <w:t>идее,</w:t>
            </w:r>
            <w:r w:rsidRPr="00462320">
              <w:rPr>
                <w:rFonts w:ascii="Times New Roman" w:hAnsi="Times New Roman" w:cs="Times New Roman"/>
                <w:spacing w:val="3"/>
                <w:sz w:val="28"/>
                <w:szCs w:val="28"/>
              </w:rPr>
              <w:t xml:space="preserve"> </w:t>
            </w:r>
            <w:r w:rsidRPr="00462320">
              <w:rPr>
                <w:rFonts w:ascii="Times New Roman" w:hAnsi="Times New Roman" w:cs="Times New Roman"/>
                <w:w w:val="90"/>
                <w:sz w:val="28"/>
                <w:szCs w:val="28"/>
              </w:rPr>
              <w:t>обязательный</w:t>
            </w:r>
          </w:p>
        </w:tc>
      </w:tr>
      <w:tr w:rsidR="00462320" w:rsidRPr="00462320" w:rsidTr="00462320">
        <w:trPr>
          <w:trHeight w:val="453"/>
        </w:trPr>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sz w:val="28"/>
                <w:szCs w:val="28"/>
              </w:rPr>
              <w:t>Communicative</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sz w:val="28"/>
                <w:szCs w:val="28"/>
              </w:rPr>
              <w:t>Коммуникабельный</w:t>
            </w:r>
          </w:p>
        </w:tc>
      </w:tr>
      <w:tr w:rsidR="00462320" w:rsidRPr="00462320" w:rsidTr="00462320">
        <w:trPr>
          <w:trHeight w:val="455"/>
        </w:trPr>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sz w:val="28"/>
                <w:szCs w:val="28"/>
              </w:rPr>
              <w:t>Confident</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sz w:val="28"/>
                <w:szCs w:val="28"/>
              </w:rPr>
              <w:t>Уверенный</w:t>
            </w:r>
          </w:p>
        </w:tc>
      </w:tr>
      <w:tr w:rsidR="00462320" w:rsidRPr="00462320" w:rsidTr="00462320">
        <w:trPr>
          <w:trHeight w:val="453"/>
        </w:trPr>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sz w:val="28"/>
                <w:szCs w:val="28"/>
              </w:rPr>
              <w:t>Conscientious</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90"/>
                <w:sz w:val="28"/>
                <w:szCs w:val="28"/>
              </w:rPr>
              <w:t>Добросовестный,</w:t>
            </w:r>
            <w:r w:rsidRPr="00462320">
              <w:rPr>
                <w:rFonts w:ascii="Times New Roman" w:hAnsi="Times New Roman" w:cs="Times New Roman"/>
                <w:spacing w:val="-6"/>
                <w:sz w:val="28"/>
                <w:szCs w:val="28"/>
              </w:rPr>
              <w:t xml:space="preserve"> </w:t>
            </w:r>
            <w:r w:rsidRPr="00462320">
              <w:rPr>
                <w:rFonts w:ascii="Times New Roman" w:hAnsi="Times New Roman" w:cs="Times New Roman"/>
                <w:w w:val="90"/>
                <w:sz w:val="28"/>
                <w:szCs w:val="28"/>
              </w:rPr>
              <w:t>сознательный,</w:t>
            </w:r>
            <w:r w:rsidRPr="00462320">
              <w:rPr>
                <w:rFonts w:ascii="Times New Roman" w:hAnsi="Times New Roman" w:cs="Times New Roman"/>
                <w:spacing w:val="-5"/>
                <w:sz w:val="28"/>
                <w:szCs w:val="28"/>
              </w:rPr>
              <w:t xml:space="preserve"> </w:t>
            </w:r>
            <w:r w:rsidRPr="00462320">
              <w:rPr>
                <w:rFonts w:ascii="Times New Roman" w:hAnsi="Times New Roman" w:cs="Times New Roman"/>
                <w:w w:val="90"/>
                <w:sz w:val="28"/>
                <w:szCs w:val="28"/>
              </w:rPr>
              <w:t>ответственный</w:t>
            </w:r>
          </w:p>
        </w:tc>
      </w:tr>
      <w:tr w:rsidR="00462320" w:rsidRPr="00462320" w:rsidTr="00462320">
        <w:trPr>
          <w:trHeight w:val="453"/>
        </w:trPr>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sz w:val="28"/>
                <w:szCs w:val="28"/>
              </w:rPr>
              <w:t>Cooperative</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90"/>
                <w:sz w:val="28"/>
                <w:szCs w:val="28"/>
              </w:rPr>
              <w:t>Легко</w:t>
            </w:r>
            <w:r w:rsidRPr="00462320">
              <w:rPr>
                <w:rFonts w:ascii="Times New Roman" w:hAnsi="Times New Roman" w:cs="Times New Roman"/>
                <w:spacing w:val="7"/>
                <w:sz w:val="28"/>
                <w:szCs w:val="28"/>
              </w:rPr>
              <w:t xml:space="preserve"> </w:t>
            </w:r>
            <w:r w:rsidRPr="00462320">
              <w:rPr>
                <w:rFonts w:ascii="Times New Roman" w:hAnsi="Times New Roman" w:cs="Times New Roman"/>
                <w:w w:val="90"/>
                <w:sz w:val="28"/>
                <w:szCs w:val="28"/>
              </w:rPr>
              <w:t>сотрудничает</w:t>
            </w:r>
            <w:r w:rsidRPr="00462320">
              <w:rPr>
                <w:rFonts w:ascii="Times New Roman" w:hAnsi="Times New Roman" w:cs="Times New Roman"/>
                <w:spacing w:val="8"/>
                <w:sz w:val="28"/>
                <w:szCs w:val="28"/>
              </w:rPr>
              <w:t xml:space="preserve"> </w:t>
            </w:r>
            <w:r w:rsidRPr="00462320">
              <w:rPr>
                <w:rFonts w:ascii="Times New Roman" w:hAnsi="Times New Roman" w:cs="Times New Roman"/>
                <w:w w:val="90"/>
                <w:sz w:val="28"/>
                <w:szCs w:val="28"/>
              </w:rPr>
              <w:t>с</w:t>
            </w:r>
            <w:r w:rsidRPr="00462320">
              <w:rPr>
                <w:rFonts w:ascii="Times New Roman" w:hAnsi="Times New Roman" w:cs="Times New Roman"/>
                <w:spacing w:val="10"/>
                <w:sz w:val="28"/>
                <w:szCs w:val="28"/>
              </w:rPr>
              <w:t xml:space="preserve"> </w:t>
            </w:r>
            <w:r w:rsidRPr="00462320">
              <w:rPr>
                <w:rFonts w:ascii="Times New Roman" w:hAnsi="Times New Roman" w:cs="Times New Roman"/>
                <w:w w:val="90"/>
                <w:sz w:val="28"/>
                <w:szCs w:val="28"/>
              </w:rPr>
              <w:t>другими</w:t>
            </w:r>
            <w:r w:rsidRPr="00462320">
              <w:rPr>
                <w:rFonts w:ascii="Times New Roman" w:hAnsi="Times New Roman" w:cs="Times New Roman"/>
                <w:spacing w:val="10"/>
                <w:sz w:val="28"/>
                <w:szCs w:val="28"/>
              </w:rPr>
              <w:t xml:space="preserve"> </w:t>
            </w:r>
            <w:r w:rsidRPr="00462320">
              <w:rPr>
                <w:rFonts w:ascii="Times New Roman" w:hAnsi="Times New Roman" w:cs="Times New Roman"/>
                <w:w w:val="90"/>
                <w:sz w:val="28"/>
                <w:szCs w:val="28"/>
              </w:rPr>
              <w:t>людьми</w:t>
            </w:r>
          </w:p>
        </w:tc>
      </w:tr>
      <w:tr w:rsidR="00462320" w:rsidRPr="00462320" w:rsidTr="00462320">
        <w:trPr>
          <w:trHeight w:val="455"/>
        </w:trPr>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sz w:val="28"/>
                <w:szCs w:val="28"/>
              </w:rPr>
              <w:t>Courteous</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90"/>
                <w:sz w:val="28"/>
                <w:szCs w:val="28"/>
              </w:rPr>
              <w:t>Вежливый,</w:t>
            </w:r>
            <w:r w:rsidRPr="00462320">
              <w:rPr>
                <w:rFonts w:ascii="Times New Roman" w:hAnsi="Times New Roman" w:cs="Times New Roman"/>
                <w:spacing w:val="-3"/>
                <w:w w:val="90"/>
                <w:sz w:val="28"/>
                <w:szCs w:val="28"/>
              </w:rPr>
              <w:t xml:space="preserve"> </w:t>
            </w:r>
            <w:r w:rsidRPr="00462320">
              <w:rPr>
                <w:rFonts w:ascii="Times New Roman" w:hAnsi="Times New Roman" w:cs="Times New Roman"/>
                <w:sz w:val="28"/>
                <w:szCs w:val="28"/>
              </w:rPr>
              <w:t>воспитанный</w:t>
            </w:r>
          </w:p>
        </w:tc>
      </w:tr>
      <w:tr w:rsidR="00462320" w:rsidRPr="00462320" w:rsidTr="00462320">
        <w:trPr>
          <w:trHeight w:val="453"/>
        </w:trPr>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sz w:val="28"/>
                <w:szCs w:val="28"/>
              </w:rPr>
              <w:t>Creative</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85"/>
                <w:sz w:val="28"/>
                <w:szCs w:val="28"/>
              </w:rPr>
              <w:t>Творческий,</w:t>
            </w:r>
            <w:r w:rsidRPr="00462320">
              <w:rPr>
                <w:rFonts w:ascii="Times New Roman" w:hAnsi="Times New Roman" w:cs="Times New Roman"/>
                <w:spacing w:val="35"/>
                <w:sz w:val="28"/>
                <w:szCs w:val="28"/>
              </w:rPr>
              <w:t xml:space="preserve"> </w:t>
            </w:r>
            <w:r w:rsidRPr="00462320">
              <w:rPr>
                <w:rFonts w:ascii="Times New Roman" w:hAnsi="Times New Roman" w:cs="Times New Roman"/>
                <w:sz w:val="28"/>
                <w:szCs w:val="28"/>
              </w:rPr>
              <w:t>изобретательный</w:t>
            </w:r>
          </w:p>
        </w:tc>
      </w:tr>
      <w:tr w:rsidR="00462320" w:rsidRPr="00462320" w:rsidTr="00462320">
        <w:trPr>
          <w:trHeight w:val="453"/>
        </w:trPr>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sz w:val="28"/>
                <w:szCs w:val="28"/>
              </w:rPr>
              <w:t>Dependable=Reliable</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sz w:val="28"/>
                <w:szCs w:val="28"/>
              </w:rPr>
              <w:t>Надежный</w:t>
            </w:r>
          </w:p>
        </w:tc>
      </w:tr>
      <w:tr w:rsidR="00462320" w:rsidRPr="00462320" w:rsidTr="00462320">
        <w:trPr>
          <w:trHeight w:val="455"/>
        </w:trPr>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sz w:val="28"/>
                <w:szCs w:val="28"/>
              </w:rPr>
              <w:lastRenderedPageBreak/>
              <w:t>Decisive</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sz w:val="28"/>
                <w:szCs w:val="28"/>
              </w:rPr>
              <w:t>Решительный</w:t>
            </w:r>
          </w:p>
        </w:tc>
      </w:tr>
      <w:tr w:rsidR="00462320" w:rsidRPr="00462320" w:rsidTr="00462320">
        <w:trPr>
          <w:trHeight w:val="453"/>
        </w:trPr>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sz w:val="28"/>
                <w:szCs w:val="28"/>
              </w:rPr>
              <w:t>Determined</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90"/>
                <w:sz w:val="28"/>
                <w:szCs w:val="28"/>
              </w:rPr>
              <w:t>Целеустремленный,</w:t>
            </w:r>
            <w:r w:rsidRPr="00462320">
              <w:rPr>
                <w:rFonts w:ascii="Times New Roman" w:hAnsi="Times New Roman" w:cs="Times New Roman"/>
                <w:sz w:val="28"/>
                <w:szCs w:val="28"/>
              </w:rPr>
              <w:t xml:space="preserve"> решительный</w:t>
            </w:r>
          </w:p>
        </w:tc>
      </w:tr>
      <w:tr w:rsidR="00462320" w:rsidRPr="00462320" w:rsidTr="00462320">
        <w:trPr>
          <w:trHeight w:val="453"/>
        </w:trPr>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sz w:val="28"/>
                <w:szCs w:val="28"/>
              </w:rPr>
              <w:t>Diligent</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90"/>
                <w:sz w:val="28"/>
                <w:szCs w:val="28"/>
              </w:rPr>
              <w:t>Трудолюбивый,</w:t>
            </w:r>
            <w:r w:rsidRPr="00462320">
              <w:rPr>
                <w:rFonts w:ascii="Times New Roman" w:hAnsi="Times New Roman" w:cs="Times New Roman"/>
                <w:spacing w:val="-10"/>
                <w:w w:val="90"/>
                <w:sz w:val="28"/>
                <w:szCs w:val="28"/>
              </w:rPr>
              <w:t xml:space="preserve"> </w:t>
            </w:r>
            <w:r w:rsidRPr="00462320">
              <w:rPr>
                <w:rFonts w:ascii="Times New Roman" w:hAnsi="Times New Roman" w:cs="Times New Roman"/>
                <w:w w:val="90"/>
                <w:sz w:val="28"/>
                <w:szCs w:val="28"/>
              </w:rPr>
              <w:t>усердный,</w:t>
            </w:r>
            <w:r w:rsidRPr="00462320">
              <w:rPr>
                <w:rFonts w:ascii="Times New Roman" w:hAnsi="Times New Roman" w:cs="Times New Roman"/>
                <w:spacing w:val="-9"/>
                <w:w w:val="90"/>
                <w:sz w:val="28"/>
                <w:szCs w:val="28"/>
              </w:rPr>
              <w:t xml:space="preserve"> </w:t>
            </w:r>
            <w:r w:rsidRPr="00462320">
              <w:rPr>
                <w:rFonts w:ascii="Times New Roman" w:hAnsi="Times New Roman" w:cs="Times New Roman"/>
                <w:w w:val="90"/>
                <w:sz w:val="28"/>
                <w:szCs w:val="28"/>
              </w:rPr>
              <w:t>исполнительный</w:t>
            </w:r>
          </w:p>
        </w:tc>
      </w:tr>
      <w:tr w:rsidR="00462320" w:rsidRPr="00462320" w:rsidTr="00462320">
        <w:trPr>
          <w:trHeight w:val="455"/>
        </w:trPr>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90"/>
                <w:sz w:val="28"/>
                <w:szCs w:val="28"/>
              </w:rPr>
              <w:t>Eager</w:t>
            </w:r>
            <w:r w:rsidRPr="00462320">
              <w:rPr>
                <w:rFonts w:ascii="Times New Roman" w:hAnsi="Times New Roman" w:cs="Times New Roman"/>
                <w:sz w:val="28"/>
                <w:szCs w:val="28"/>
              </w:rPr>
              <w:t xml:space="preserve"> </w:t>
            </w:r>
            <w:r w:rsidRPr="00462320">
              <w:rPr>
                <w:rFonts w:ascii="Times New Roman" w:hAnsi="Times New Roman" w:cs="Times New Roman"/>
                <w:w w:val="90"/>
                <w:sz w:val="28"/>
                <w:szCs w:val="28"/>
              </w:rPr>
              <w:t>to</w:t>
            </w:r>
            <w:r w:rsidRPr="00462320">
              <w:rPr>
                <w:rFonts w:ascii="Times New Roman" w:hAnsi="Times New Roman" w:cs="Times New Roman"/>
                <w:spacing w:val="-1"/>
                <w:sz w:val="28"/>
                <w:szCs w:val="28"/>
              </w:rPr>
              <w:t xml:space="preserve"> </w:t>
            </w:r>
            <w:r w:rsidRPr="00462320">
              <w:rPr>
                <w:rFonts w:ascii="Times New Roman" w:hAnsi="Times New Roman" w:cs="Times New Roman"/>
                <w:w w:val="90"/>
                <w:sz w:val="28"/>
                <w:szCs w:val="28"/>
              </w:rPr>
              <w:t>learn</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90"/>
                <w:sz w:val="28"/>
                <w:szCs w:val="28"/>
              </w:rPr>
              <w:t>Готовый</w:t>
            </w:r>
            <w:r w:rsidRPr="00462320">
              <w:rPr>
                <w:rFonts w:ascii="Times New Roman" w:hAnsi="Times New Roman" w:cs="Times New Roman"/>
                <w:spacing w:val="-3"/>
                <w:sz w:val="28"/>
                <w:szCs w:val="28"/>
              </w:rPr>
              <w:t xml:space="preserve"> </w:t>
            </w:r>
            <w:r w:rsidRPr="00462320">
              <w:rPr>
                <w:rFonts w:ascii="Times New Roman" w:hAnsi="Times New Roman" w:cs="Times New Roman"/>
                <w:w w:val="90"/>
                <w:sz w:val="28"/>
                <w:szCs w:val="28"/>
              </w:rPr>
              <w:t>учиться</w:t>
            </w:r>
            <w:r w:rsidRPr="00462320">
              <w:rPr>
                <w:rFonts w:ascii="Times New Roman" w:hAnsi="Times New Roman" w:cs="Times New Roman"/>
                <w:sz w:val="28"/>
                <w:szCs w:val="28"/>
              </w:rPr>
              <w:t xml:space="preserve"> </w:t>
            </w:r>
            <w:r w:rsidRPr="00462320">
              <w:rPr>
                <w:rFonts w:ascii="Times New Roman" w:hAnsi="Times New Roman" w:cs="Times New Roman"/>
                <w:w w:val="90"/>
                <w:sz w:val="28"/>
                <w:szCs w:val="28"/>
              </w:rPr>
              <w:t>новому</w:t>
            </w:r>
          </w:p>
        </w:tc>
      </w:tr>
      <w:tr w:rsidR="00462320" w:rsidRPr="00462320" w:rsidTr="00462320">
        <w:trPr>
          <w:trHeight w:val="479"/>
        </w:trPr>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sz w:val="28"/>
                <w:szCs w:val="28"/>
              </w:rPr>
              <w:t>Eloquent</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90"/>
                <w:sz w:val="28"/>
                <w:szCs w:val="28"/>
              </w:rPr>
              <w:t>Красноречивый,</w:t>
            </w:r>
            <w:r w:rsidRPr="00462320">
              <w:rPr>
                <w:rFonts w:ascii="Times New Roman" w:hAnsi="Times New Roman" w:cs="Times New Roman"/>
                <w:spacing w:val="-3"/>
                <w:w w:val="90"/>
                <w:sz w:val="28"/>
                <w:szCs w:val="28"/>
              </w:rPr>
              <w:t xml:space="preserve"> </w:t>
            </w:r>
            <w:r w:rsidRPr="00462320">
              <w:rPr>
                <w:rFonts w:ascii="Times New Roman" w:hAnsi="Times New Roman" w:cs="Times New Roman"/>
                <w:w w:val="90"/>
                <w:sz w:val="28"/>
                <w:szCs w:val="28"/>
              </w:rPr>
              <w:t>умеющий</w:t>
            </w:r>
            <w:r w:rsidRPr="00462320">
              <w:rPr>
                <w:rFonts w:ascii="Times New Roman" w:hAnsi="Times New Roman" w:cs="Times New Roman"/>
                <w:spacing w:val="-4"/>
                <w:w w:val="90"/>
                <w:sz w:val="28"/>
                <w:szCs w:val="28"/>
              </w:rPr>
              <w:t xml:space="preserve"> </w:t>
            </w:r>
            <w:r w:rsidRPr="00462320">
              <w:rPr>
                <w:rFonts w:ascii="Times New Roman" w:hAnsi="Times New Roman" w:cs="Times New Roman"/>
                <w:w w:val="90"/>
                <w:sz w:val="28"/>
                <w:szCs w:val="28"/>
              </w:rPr>
              <w:t>убеждать</w:t>
            </w:r>
          </w:p>
        </w:tc>
      </w:tr>
      <w:tr w:rsidR="00462320" w:rsidRPr="00462320" w:rsidTr="00462320">
        <w:trPr>
          <w:trHeight w:val="453"/>
        </w:trPr>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sz w:val="28"/>
                <w:szCs w:val="28"/>
              </w:rPr>
              <w:t>Energetic</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90"/>
                <w:sz w:val="28"/>
                <w:szCs w:val="28"/>
              </w:rPr>
              <w:t>Энергичный,</w:t>
            </w:r>
            <w:r w:rsidRPr="00462320">
              <w:rPr>
                <w:rFonts w:ascii="Times New Roman" w:hAnsi="Times New Roman" w:cs="Times New Roman"/>
                <w:spacing w:val="6"/>
                <w:w w:val="90"/>
                <w:sz w:val="28"/>
                <w:szCs w:val="28"/>
              </w:rPr>
              <w:t xml:space="preserve"> </w:t>
            </w:r>
            <w:r w:rsidRPr="00462320">
              <w:rPr>
                <w:rFonts w:ascii="Times New Roman" w:hAnsi="Times New Roman" w:cs="Times New Roman"/>
                <w:w w:val="90"/>
                <w:sz w:val="28"/>
                <w:szCs w:val="28"/>
              </w:rPr>
              <w:t>активный</w:t>
            </w:r>
          </w:p>
        </w:tc>
      </w:tr>
      <w:tr w:rsidR="00462320" w:rsidRPr="00462320" w:rsidTr="00462320">
        <w:trPr>
          <w:trHeight w:val="453"/>
        </w:trPr>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sz w:val="28"/>
                <w:szCs w:val="28"/>
              </w:rPr>
              <w:t>Enthusiastic</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90"/>
                <w:sz w:val="28"/>
                <w:szCs w:val="28"/>
              </w:rPr>
              <w:t>Полный</w:t>
            </w:r>
            <w:r w:rsidRPr="00462320">
              <w:rPr>
                <w:rFonts w:ascii="Times New Roman" w:hAnsi="Times New Roman" w:cs="Times New Roman"/>
                <w:spacing w:val="14"/>
                <w:w w:val="90"/>
                <w:sz w:val="28"/>
                <w:szCs w:val="28"/>
              </w:rPr>
              <w:t xml:space="preserve"> </w:t>
            </w:r>
            <w:r w:rsidRPr="00462320">
              <w:rPr>
                <w:rFonts w:ascii="Times New Roman" w:hAnsi="Times New Roman" w:cs="Times New Roman"/>
                <w:w w:val="90"/>
                <w:sz w:val="28"/>
                <w:szCs w:val="28"/>
              </w:rPr>
              <w:t>энтузиазма,</w:t>
            </w:r>
            <w:r w:rsidRPr="00462320">
              <w:rPr>
                <w:rFonts w:ascii="Times New Roman" w:hAnsi="Times New Roman" w:cs="Times New Roman"/>
                <w:spacing w:val="18"/>
                <w:w w:val="90"/>
                <w:sz w:val="28"/>
                <w:szCs w:val="28"/>
              </w:rPr>
              <w:t xml:space="preserve"> </w:t>
            </w:r>
            <w:r w:rsidRPr="00462320">
              <w:rPr>
                <w:rFonts w:ascii="Times New Roman" w:hAnsi="Times New Roman" w:cs="Times New Roman"/>
                <w:w w:val="90"/>
                <w:sz w:val="28"/>
                <w:szCs w:val="28"/>
              </w:rPr>
              <w:t>мотивированный</w:t>
            </w:r>
          </w:p>
        </w:tc>
      </w:tr>
      <w:tr w:rsidR="00462320" w:rsidRPr="00462320" w:rsidTr="00462320">
        <w:trPr>
          <w:trHeight w:val="657"/>
        </w:trPr>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sz w:val="28"/>
                <w:szCs w:val="28"/>
              </w:rPr>
              <w:t>Flexible</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90"/>
                <w:sz w:val="28"/>
                <w:szCs w:val="28"/>
              </w:rPr>
              <w:t>Сговорчивый,</w:t>
            </w:r>
            <w:r w:rsidRPr="00462320">
              <w:rPr>
                <w:rFonts w:ascii="Times New Roman" w:hAnsi="Times New Roman" w:cs="Times New Roman"/>
                <w:spacing w:val="14"/>
                <w:w w:val="90"/>
                <w:sz w:val="28"/>
                <w:szCs w:val="28"/>
              </w:rPr>
              <w:t xml:space="preserve"> </w:t>
            </w:r>
            <w:r w:rsidRPr="00462320">
              <w:rPr>
                <w:rFonts w:ascii="Times New Roman" w:hAnsi="Times New Roman" w:cs="Times New Roman"/>
                <w:w w:val="90"/>
                <w:sz w:val="28"/>
                <w:szCs w:val="28"/>
              </w:rPr>
              <w:t>умеющий</w:t>
            </w:r>
            <w:r w:rsidRPr="00462320">
              <w:rPr>
                <w:rFonts w:ascii="Times New Roman" w:hAnsi="Times New Roman" w:cs="Times New Roman"/>
                <w:spacing w:val="11"/>
                <w:w w:val="90"/>
                <w:sz w:val="28"/>
                <w:szCs w:val="28"/>
              </w:rPr>
              <w:t xml:space="preserve"> </w:t>
            </w:r>
            <w:r w:rsidRPr="00462320">
              <w:rPr>
                <w:rFonts w:ascii="Times New Roman" w:hAnsi="Times New Roman" w:cs="Times New Roman"/>
                <w:w w:val="90"/>
                <w:sz w:val="28"/>
                <w:szCs w:val="28"/>
              </w:rPr>
              <w:t>приспосабливаться</w:t>
            </w:r>
            <w:r w:rsidRPr="00462320">
              <w:rPr>
                <w:rFonts w:ascii="Times New Roman" w:hAnsi="Times New Roman" w:cs="Times New Roman"/>
                <w:spacing w:val="13"/>
                <w:w w:val="90"/>
                <w:sz w:val="28"/>
                <w:szCs w:val="28"/>
              </w:rPr>
              <w:t xml:space="preserve"> </w:t>
            </w:r>
            <w:r w:rsidRPr="00462320">
              <w:rPr>
                <w:rFonts w:ascii="Times New Roman" w:hAnsi="Times New Roman" w:cs="Times New Roman"/>
                <w:w w:val="90"/>
                <w:sz w:val="28"/>
                <w:szCs w:val="28"/>
              </w:rPr>
              <w:t>к</w:t>
            </w:r>
            <w:r w:rsidRPr="00462320">
              <w:rPr>
                <w:rFonts w:ascii="Times New Roman" w:hAnsi="Times New Roman" w:cs="Times New Roman"/>
                <w:spacing w:val="-65"/>
                <w:w w:val="90"/>
                <w:sz w:val="28"/>
                <w:szCs w:val="28"/>
              </w:rPr>
              <w:t xml:space="preserve"> </w:t>
            </w:r>
            <w:r w:rsidRPr="00462320">
              <w:rPr>
                <w:rFonts w:ascii="Times New Roman" w:hAnsi="Times New Roman" w:cs="Times New Roman"/>
                <w:sz w:val="28"/>
                <w:szCs w:val="28"/>
              </w:rPr>
              <w:t>новым</w:t>
            </w:r>
            <w:r w:rsidRPr="00462320">
              <w:rPr>
                <w:rFonts w:ascii="Times New Roman" w:hAnsi="Times New Roman" w:cs="Times New Roman"/>
                <w:spacing w:val="-15"/>
                <w:sz w:val="28"/>
                <w:szCs w:val="28"/>
              </w:rPr>
              <w:t xml:space="preserve"> </w:t>
            </w:r>
            <w:r w:rsidRPr="00462320">
              <w:rPr>
                <w:rFonts w:ascii="Times New Roman" w:hAnsi="Times New Roman" w:cs="Times New Roman"/>
                <w:sz w:val="28"/>
                <w:szCs w:val="28"/>
              </w:rPr>
              <w:t>ситуациям</w:t>
            </w:r>
          </w:p>
        </w:tc>
      </w:tr>
      <w:tr w:rsidR="00462320" w:rsidRPr="00462320" w:rsidTr="00462320">
        <w:trPr>
          <w:trHeight w:val="453"/>
        </w:trPr>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sz w:val="28"/>
                <w:szCs w:val="28"/>
              </w:rPr>
              <w:t>Hardworking</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sz w:val="28"/>
                <w:szCs w:val="28"/>
              </w:rPr>
              <w:t>Трудолюбивый</w:t>
            </w:r>
          </w:p>
        </w:tc>
      </w:tr>
      <w:tr w:rsidR="00462320" w:rsidRPr="00462320" w:rsidTr="00462320">
        <w:trPr>
          <w:trHeight w:val="455"/>
        </w:trPr>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sz w:val="28"/>
                <w:szCs w:val="28"/>
              </w:rPr>
              <w:t>Honest</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sz w:val="28"/>
                <w:szCs w:val="28"/>
              </w:rPr>
              <w:t>Честный</w:t>
            </w:r>
          </w:p>
        </w:tc>
      </w:tr>
      <w:tr w:rsidR="00462320" w:rsidRPr="00462320" w:rsidTr="00462320">
        <w:trPr>
          <w:trHeight w:val="453"/>
        </w:trPr>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sz w:val="28"/>
                <w:szCs w:val="28"/>
              </w:rPr>
              <w:t>Imaginative</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90"/>
                <w:sz w:val="28"/>
                <w:szCs w:val="28"/>
              </w:rPr>
              <w:t>Обладающий</w:t>
            </w:r>
            <w:r w:rsidRPr="00462320">
              <w:rPr>
                <w:rFonts w:ascii="Times New Roman" w:hAnsi="Times New Roman" w:cs="Times New Roman"/>
                <w:spacing w:val="29"/>
                <w:w w:val="90"/>
                <w:sz w:val="28"/>
                <w:szCs w:val="28"/>
              </w:rPr>
              <w:t xml:space="preserve"> </w:t>
            </w:r>
            <w:r w:rsidRPr="00462320">
              <w:rPr>
                <w:rFonts w:ascii="Times New Roman" w:hAnsi="Times New Roman" w:cs="Times New Roman"/>
                <w:w w:val="90"/>
                <w:sz w:val="28"/>
                <w:szCs w:val="28"/>
              </w:rPr>
              <w:t>богатым</w:t>
            </w:r>
            <w:r w:rsidRPr="00462320">
              <w:rPr>
                <w:rFonts w:ascii="Times New Roman" w:hAnsi="Times New Roman" w:cs="Times New Roman"/>
                <w:spacing w:val="27"/>
                <w:w w:val="90"/>
                <w:sz w:val="28"/>
                <w:szCs w:val="28"/>
              </w:rPr>
              <w:t xml:space="preserve"> </w:t>
            </w:r>
            <w:r w:rsidRPr="00462320">
              <w:rPr>
                <w:rFonts w:ascii="Times New Roman" w:hAnsi="Times New Roman" w:cs="Times New Roman"/>
                <w:w w:val="90"/>
                <w:sz w:val="28"/>
                <w:szCs w:val="28"/>
              </w:rPr>
              <w:t>воображением</w:t>
            </w:r>
          </w:p>
        </w:tc>
      </w:tr>
      <w:tr w:rsidR="00462320" w:rsidRPr="00462320" w:rsidTr="00462320">
        <w:trPr>
          <w:trHeight w:val="453"/>
        </w:trPr>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sz w:val="28"/>
                <w:szCs w:val="28"/>
              </w:rPr>
              <w:t>Initiative</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90"/>
                <w:sz w:val="28"/>
                <w:szCs w:val="28"/>
              </w:rPr>
              <w:t>Инициативный,</w:t>
            </w:r>
            <w:r w:rsidRPr="00462320">
              <w:rPr>
                <w:rFonts w:ascii="Times New Roman" w:hAnsi="Times New Roman" w:cs="Times New Roman"/>
                <w:spacing w:val="18"/>
                <w:w w:val="90"/>
                <w:sz w:val="28"/>
                <w:szCs w:val="28"/>
              </w:rPr>
              <w:t xml:space="preserve"> </w:t>
            </w:r>
            <w:r w:rsidRPr="00462320">
              <w:rPr>
                <w:rFonts w:ascii="Times New Roman" w:hAnsi="Times New Roman" w:cs="Times New Roman"/>
                <w:w w:val="90"/>
                <w:sz w:val="28"/>
                <w:szCs w:val="28"/>
              </w:rPr>
              <w:t>деятельный</w:t>
            </w:r>
          </w:p>
        </w:tc>
      </w:tr>
      <w:tr w:rsidR="00462320" w:rsidRPr="00462320" w:rsidTr="00462320">
        <w:trPr>
          <w:trHeight w:val="455"/>
        </w:trPr>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sz w:val="28"/>
                <w:szCs w:val="28"/>
              </w:rPr>
              <w:t>Inquisitive</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sz w:val="28"/>
                <w:szCs w:val="28"/>
              </w:rPr>
              <w:t>Любознательный</w:t>
            </w:r>
          </w:p>
        </w:tc>
      </w:tr>
      <w:tr w:rsidR="00462320" w:rsidRPr="00462320" w:rsidTr="00462320">
        <w:trPr>
          <w:trHeight w:val="453"/>
        </w:trPr>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sz w:val="28"/>
                <w:szCs w:val="28"/>
              </w:rPr>
              <w:t>Insightful</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sz w:val="28"/>
                <w:szCs w:val="28"/>
              </w:rPr>
              <w:t>Проницательный</w:t>
            </w:r>
          </w:p>
        </w:tc>
      </w:tr>
      <w:tr w:rsidR="00462320" w:rsidRPr="00462320" w:rsidTr="00462320">
        <w:trPr>
          <w:trHeight w:val="453"/>
        </w:trPr>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sz w:val="28"/>
                <w:szCs w:val="28"/>
              </w:rPr>
              <w:t>Meticulous</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90"/>
                <w:sz w:val="28"/>
                <w:szCs w:val="28"/>
              </w:rPr>
              <w:t>Скрупулезный,</w:t>
            </w:r>
            <w:r w:rsidRPr="00462320">
              <w:rPr>
                <w:rFonts w:ascii="Times New Roman" w:hAnsi="Times New Roman" w:cs="Times New Roman"/>
                <w:spacing w:val="15"/>
                <w:w w:val="90"/>
                <w:sz w:val="28"/>
                <w:szCs w:val="28"/>
              </w:rPr>
              <w:t xml:space="preserve"> </w:t>
            </w:r>
            <w:r w:rsidRPr="00462320">
              <w:rPr>
                <w:rFonts w:ascii="Times New Roman" w:hAnsi="Times New Roman" w:cs="Times New Roman"/>
                <w:w w:val="90"/>
                <w:sz w:val="28"/>
                <w:szCs w:val="28"/>
              </w:rPr>
              <w:t>внимательный</w:t>
            </w:r>
            <w:r w:rsidRPr="00462320">
              <w:rPr>
                <w:rFonts w:ascii="Times New Roman" w:hAnsi="Times New Roman" w:cs="Times New Roman"/>
                <w:spacing w:val="13"/>
                <w:w w:val="90"/>
                <w:sz w:val="28"/>
                <w:szCs w:val="28"/>
              </w:rPr>
              <w:t xml:space="preserve"> </w:t>
            </w:r>
            <w:r w:rsidRPr="00462320">
              <w:rPr>
                <w:rFonts w:ascii="Times New Roman" w:hAnsi="Times New Roman" w:cs="Times New Roman"/>
                <w:w w:val="90"/>
                <w:sz w:val="28"/>
                <w:szCs w:val="28"/>
              </w:rPr>
              <w:t>к</w:t>
            </w:r>
            <w:r w:rsidRPr="00462320">
              <w:rPr>
                <w:rFonts w:ascii="Times New Roman" w:hAnsi="Times New Roman" w:cs="Times New Roman"/>
                <w:spacing w:val="15"/>
                <w:w w:val="90"/>
                <w:sz w:val="28"/>
                <w:szCs w:val="28"/>
              </w:rPr>
              <w:t xml:space="preserve"> </w:t>
            </w:r>
            <w:r w:rsidRPr="00462320">
              <w:rPr>
                <w:rFonts w:ascii="Times New Roman" w:hAnsi="Times New Roman" w:cs="Times New Roman"/>
                <w:w w:val="90"/>
                <w:sz w:val="28"/>
                <w:szCs w:val="28"/>
              </w:rPr>
              <w:t>деталям</w:t>
            </w:r>
          </w:p>
        </w:tc>
      </w:tr>
      <w:tr w:rsidR="00462320" w:rsidRPr="00462320" w:rsidTr="00462320">
        <w:trPr>
          <w:trHeight w:val="455"/>
        </w:trPr>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sz w:val="28"/>
                <w:szCs w:val="28"/>
              </w:rPr>
              <w:t>Open-minded</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90"/>
                <w:sz w:val="28"/>
                <w:szCs w:val="28"/>
              </w:rPr>
              <w:t>Открыт</w:t>
            </w:r>
            <w:r w:rsidRPr="00462320">
              <w:rPr>
                <w:rFonts w:ascii="Times New Roman" w:hAnsi="Times New Roman" w:cs="Times New Roman"/>
                <w:spacing w:val="8"/>
                <w:w w:val="90"/>
                <w:sz w:val="28"/>
                <w:szCs w:val="28"/>
              </w:rPr>
              <w:t xml:space="preserve"> </w:t>
            </w:r>
            <w:r w:rsidRPr="00462320">
              <w:rPr>
                <w:rFonts w:ascii="Times New Roman" w:hAnsi="Times New Roman" w:cs="Times New Roman"/>
                <w:w w:val="90"/>
                <w:sz w:val="28"/>
                <w:szCs w:val="28"/>
              </w:rPr>
              <w:t>всему</w:t>
            </w:r>
            <w:r w:rsidRPr="00462320">
              <w:rPr>
                <w:rFonts w:ascii="Times New Roman" w:hAnsi="Times New Roman" w:cs="Times New Roman"/>
                <w:spacing w:val="11"/>
                <w:w w:val="90"/>
                <w:sz w:val="28"/>
                <w:szCs w:val="28"/>
              </w:rPr>
              <w:t xml:space="preserve"> </w:t>
            </w:r>
            <w:r w:rsidRPr="00462320">
              <w:rPr>
                <w:rFonts w:ascii="Times New Roman" w:hAnsi="Times New Roman" w:cs="Times New Roman"/>
                <w:w w:val="90"/>
                <w:sz w:val="28"/>
                <w:szCs w:val="28"/>
              </w:rPr>
              <w:t>новому,</w:t>
            </w:r>
            <w:r w:rsidRPr="00462320">
              <w:rPr>
                <w:rFonts w:ascii="Times New Roman" w:hAnsi="Times New Roman" w:cs="Times New Roman"/>
                <w:spacing w:val="11"/>
                <w:w w:val="90"/>
                <w:sz w:val="28"/>
                <w:szCs w:val="28"/>
              </w:rPr>
              <w:t xml:space="preserve"> </w:t>
            </w:r>
            <w:r w:rsidRPr="00462320">
              <w:rPr>
                <w:rFonts w:ascii="Times New Roman" w:hAnsi="Times New Roman" w:cs="Times New Roman"/>
                <w:w w:val="90"/>
                <w:sz w:val="28"/>
                <w:szCs w:val="28"/>
              </w:rPr>
              <w:t>непредвзятый</w:t>
            </w:r>
          </w:p>
        </w:tc>
      </w:tr>
      <w:tr w:rsidR="00462320" w:rsidRPr="00462320" w:rsidTr="00462320">
        <w:trPr>
          <w:trHeight w:val="453"/>
        </w:trPr>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sz w:val="28"/>
                <w:szCs w:val="28"/>
              </w:rPr>
              <w:t>Optimistic</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sz w:val="28"/>
                <w:szCs w:val="28"/>
              </w:rPr>
              <w:t>Оптимистичный</w:t>
            </w:r>
          </w:p>
        </w:tc>
      </w:tr>
      <w:tr w:rsidR="00462320" w:rsidRPr="00462320" w:rsidTr="00462320">
        <w:trPr>
          <w:trHeight w:val="453"/>
        </w:trPr>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sz w:val="28"/>
                <w:szCs w:val="28"/>
              </w:rPr>
              <w:t>Organized</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90"/>
                <w:sz w:val="28"/>
                <w:szCs w:val="28"/>
              </w:rPr>
              <w:t>Собранный,</w:t>
            </w:r>
            <w:r w:rsidRPr="00462320">
              <w:rPr>
                <w:rFonts w:ascii="Times New Roman" w:hAnsi="Times New Roman" w:cs="Times New Roman"/>
                <w:spacing w:val="20"/>
                <w:w w:val="90"/>
                <w:sz w:val="28"/>
                <w:szCs w:val="28"/>
              </w:rPr>
              <w:t xml:space="preserve"> </w:t>
            </w:r>
            <w:r w:rsidRPr="00462320">
              <w:rPr>
                <w:rFonts w:ascii="Times New Roman" w:hAnsi="Times New Roman" w:cs="Times New Roman"/>
                <w:w w:val="90"/>
                <w:sz w:val="28"/>
                <w:szCs w:val="28"/>
              </w:rPr>
              <w:t>организованный</w:t>
            </w:r>
          </w:p>
        </w:tc>
      </w:tr>
      <w:tr w:rsidR="00462320" w:rsidRPr="00462320" w:rsidTr="00462320">
        <w:trPr>
          <w:trHeight w:val="455"/>
        </w:trPr>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sz w:val="28"/>
                <w:szCs w:val="28"/>
              </w:rPr>
              <w:t>Perceptive</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90"/>
                <w:sz w:val="28"/>
                <w:szCs w:val="28"/>
              </w:rPr>
              <w:t>Восприимчивый,</w:t>
            </w:r>
            <w:r w:rsidRPr="00462320">
              <w:rPr>
                <w:rFonts w:ascii="Times New Roman" w:hAnsi="Times New Roman" w:cs="Times New Roman"/>
                <w:spacing w:val="11"/>
                <w:w w:val="90"/>
                <w:sz w:val="28"/>
                <w:szCs w:val="28"/>
              </w:rPr>
              <w:t xml:space="preserve"> </w:t>
            </w:r>
            <w:r w:rsidRPr="00462320">
              <w:rPr>
                <w:rFonts w:ascii="Times New Roman" w:hAnsi="Times New Roman" w:cs="Times New Roman"/>
                <w:w w:val="90"/>
                <w:sz w:val="28"/>
                <w:szCs w:val="28"/>
              </w:rPr>
              <w:t>легко</w:t>
            </w:r>
            <w:r w:rsidRPr="00462320">
              <w:rPr>
                <w:rFonts w:ascii="Times New Roman" w:hAnsi="Times New Roman" w:cs="Times New Roman"/>
                <w:spacing w:val="8"/>
                <w:w w:val="90"/>
                <w:sz w:val="28"/>
                <w:szCs w:val="28"/>
              </w:rPr>
              <w:t xml:space="preserve"> </w:t>
            </w:r>
            <w:r w:rsidRPr="00462320">
              <w:rPr>
                <w:rFonts w:ascii="Times New Roman" w:hAnsi="Times New Roman" w:cs="Times New Roman"/>
                <w:w w:val="90"/>
                <w:sz w:val="28"/>
                <w:szCs w:val="28"/>
              </w:rPr>
              <w:t>понимает</w:t>
            </w:r>
            <w:r w:rsidRPr="00462320">
              <w:rPr>
                <w:rFonts w:ascii="Times New Roman" w:hAnsi="Times New Roman" w:cs="Times New Roman"/>
                <w:spacing w:val="13"/>
                <w:w w:val="90"/>
                <w:sz w:val="28"/>
                <w:szCs w:val="28"/>
              </w:rPr>
              <w:t xml:space="preserve"> </w:t>
            </w:r>
            <w:r w:rsidRPr="00462320">
              <w:rPr>
                <w:rFonts w:ascii="Times New Roman" w:hAnsi="Times New Roman" w:cs="Times New Roman"/>
                <w:w w:val="90"/>
                <w:sz w:val="28"/>
                <w:szCs w:val="28"/>
              </w:rPr>
              <w:t>окружающих</w:t>
            </w:r>
          </w:p>
        </w:tc>
      </w:tr>
      <w:tr w:rsidR="00462320" w:rsidRPr="00462320" w:rsidTr="00462320">
        <w:trPr>
          <w:trHeight w:val="453"/>
        </w:trPr>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sz w:val="28"/>
                <w:szCs w:val="28"/>
              </w:rPr>
              <w:t>Persuasive</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90"/>
                <w:sz w:val="28"/>
                <w:szCs w:val="28"/>
              </w:rPr>
              <w:t>Умеющий</w:t>
            </w:r>
            <w:r w:rsidRPr="00462320">
              <w:rPr>
                <w:rFonts w:ascii="Times New Roman" w:hAnsi="Times New Roman" w:cs="Times New Roman"/>
                <w:spacing w:val="15"/>
                <w:w w:val="90"/>
                <w:sz w:val="28"/>
                <w:szCs w:val="28"/>
              </w:rPr>
              <w:t xml:space="preserve"> </w:t>
            </w:r>
            <w:r w:rsidRPr="00462320">
              <w:rPr>
                <w:rFonts w:ascii="Times New Roman" w:hAnsi="Times New Roman" w:cs="Times New Roman"/>
                <w:w w:val="90"/>
                <w:sz w:val="28"/>
                <w:szCs w:val="28"/>
              </w:rPr>
              <w:t>убеждать</w:t>
            </w:r>
          </w:p>
        </w:tc>
      </w:tr>
      <w:tr w:rsidR="00462320" w:rsidRPr="00462320" w:rsidTr="00462320">
        <w:trPr>
          <w:trHeight w:val="453"/>
        </w:trPr>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sz w:val="28"/>
                <w:szCs w:val="28"/>
              </w:rPr>
              <w:t>Punctual</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90"/>
                <w:sz w:val="28"/>
                <w:szCs w:val="28"/>
              </w:rPr>
              <w:t>Пунктуальный,</w:t>
            </w:r>
            <w:r w:rsidRPr="00462320">
              <w:rPr>
                <w:rFonts w:ascii="Times New Roman" w:hAnsi="Times New Roman" w:cs="Times New Roman"/>
                <w:spacing w:val="15"/>
                <w:w w:val="90"/>
                <w:sz w:val="28"/>
                <w:szCs w:val="28"/>
              </w:rPr>
              <w:t xml:space="preserve"> </w:t>
            </w:r>
            <w:r w:rsidRPr="00462320">
              <w:rPr>
                <w:rFonts w:ascii="Times New Roman" w:hAnsi="Times New Roman" w:cs="Times New Roman"/>
                <w:w w:val="90"/>
                <w:sz w:val="28"/>
                <w:szCs w:val="28"/>
              </w:rPr>
              <w:t>аккуратный</w:t>
            </w:r>
          </w:p>
        </w:tc>
      </w:tr>
      <w:tr w:rsidR="00462320" w:rsidRPr="00462320" w:rsidTr="00462320">
        <w:trPr>
          <w:trHeight w:val="455"/>
        </w:trPr>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sz w:val="28"/>
                <w:szCs w:val="28"/>
              </w:rPr>
              <w:t>Quiet</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sz w:val="28"/>
                <w:szCs w:val="28"/>
              </w:rPr>
              <w:t>Спокойный</w:t>
            </w:r>
          </w:p>
        </w:tc>
      </w:tr>
      <w:tr w:rsidR="00462320" w:rsidRPr="00462320" w:rsidTr="00462320">
        <w:trPr>
          <w:trHeight w:val="453"/>
        </w:trPr>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sz w:val="28"/>
                <w:szCs w:val="28"/>
              </w:rPr>
              <w:t>Self-motivated</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90"/>
                <w:sz w:val="28"/>
                <w:szCs w:val="28"/>
              </w:rPr>
              <w:t>Целеустремленный,</w:t>
            </w:r>
            <w:r w:rsidRPr="00462320">
              <w:rPr>
                <w:rFonts w:ascii="Times New Roman" w:hAnsi="Times New Roman" w:cs="Times New Roman"/>
                <w:spacing w:val="19"/>
                <w:w w:val="90"/>
                <w:sz w:val="28"/>
                <w:szCs w:val="28"/>
              </w:rPr>
              <w:t xml:space="preserve"> </w:t>
            </w:r>
            <w:r w:rsidRPr="00462320">
              <w:rPr>
                <w:rFonts w:ascii="Times New Roman" w:hAnsi="Times New Roman" w:cs="Times New Roman"/>
                <w:w w:val="90"/>
                <w:sz w:val="28"/>
                <w:szCs w:val="28"/>
              </w:rPr>
              <w:t>мотивированный</w:t>
            </w:r>
          </w:p>
        </w:tc>
      </w:tr>
      <w:tr w:rsidR="00462320" w:rsidRPr="00462320" w:rsidTr="00462320">
        <w:trPr>
          <w:trHeight w:val="453"/>
        </w:trPr>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sz w:val="28"/>
                <w:szCs w:val="28"/>
              </w:rPr>
              <w:t>Thoughtful</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90"/>
                <w:sz w:val="28"/>
                <w:szCs w:val="28"/>
              </w:rPr>
              <w:t>Внимательный,</w:t>
            </w:r>
            <w:r w:rsidRPr="00462320">
              <w:rPr>
                <w:rFonts w:ascii="Times New Roman" w:hAnsi="Times New Roman" w:cs="Times New Roman"/>
                <w:spacing w:val="19"/>
                <w:w w:val="90"/>
                <w:sz w:val="28"/>
                <w:szCs w:val="28"/>
              </w:rPr>
              <w:t xml:space="preserve"> </w:t>
            </w:r>
            <w:r w:rsidRPr="00462320">
              <w:rPr>
                <w:rFonts w:ascii="Times New Roman" w:hAnsi="Times New Roman" w:cs="Times New Roman"/>
                <w:w w:val="90"/>
                <w:sz w:val="28"/>
                <w:szCs w:val="28"/>
              </w:rPr>
              <w:t>вдумчивый</w:t>
            </w:r>
          </w:p>
        </w:tc>
      </w:tr>
      <w:tr w:rsidR="00462320" w:rsidRPr="00462320" w:rsidTr="00462320">
        <w:trPr>
          <w:trHeight w:val="455"/>
        </w:trPr>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sz w:val="28"/>
                <w:szCs w:val="28"/>
              </w:rPr>
              <w:t>Versatile</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sz w:val="28"/>
                <w:szCs w:val="28"/>
              </w:rPr>
              <w:t>Разносторонний</w:t>
            </w:r>
          </w:p>
        </w:tc>
      </w:tr>
      <w:tr w:rsidR="00462320" w:rsidRPr="00462320" w:rsidTr="00462320">
        <w:trPr>
          <w:trHeight w:val="575"/>
        </w:trPr>
        <w:tc>
          <w:tcPr>
            <w:tcW w:w="0" w:type="auto"/>
            <w:gridSpan w:val="2"/>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sz w:val="28"/>
                <w:szCs w:val="28"/>
              </w:rPr>
              <w:t>Навыки</w:t>
            </w:r>
          </w:p>
        </w:tc>
      </w:tr>
      <w:tr w:rsidR="00462320" w:rsidRPr="00462320" w:rsidTr="00462320">
        <w:trPr>
          <w:trHeight w:val="654"/>
        </w:trPr>
        <w:tc>
          <w:tcPr>
            <w:tcW w:w="0" w:type="auto"/>
          </w:tcPr>
          <w:p w:rsidR="00656A70" w:rsidRPr="00462320" w:rsidRDefault="009D1257" w:rsidP="00462320">
            <w:pPr>
              <w:pStyle w:val="afb"/>
              <w:rPr>
                <w:rFonts w:ascii="Times New Roman" w:hAnsi="Times New Roman" w:cs="Times New Roman"/>
                <w:sz w:val="28"/>
                <w:szCs w:val="28"/>
                <w:lang w:val="en-US"/>
              </w:rPr>
            </w:pPr>
            <w:r w:rsidRPr="00462320">
              <w:rPr>
                <w:rFonts w:ascii="Times New Roman" w:hAnsi="Times New Roman" w:cs="Times New Roman"/>
                <w:w w:val="95"/>
                <w:sz w:val="28"/>
                <w:szCs w:val="28"/>
                <w:lang w:val="en-US"/>
              </w:rPr>
              <w:t>Ability</w:t>
            </w:r>
            <w:r w:rsidRPr="00462320">
              <w:rPr>
                <w:rFonts w:ascii="Times New Roman" w:hAnsi="Times New Roman" w:cs="Times New Roman"/>
                <w:spacing w:val="-12"/>
                <w:w w:val="95"/>
                <w:sz w:val="28"/>
                <w:szCs w:val="28"/>
                <w:lang w:val="en-US"/>
              </w:rPr>
              <w:t xml:space="preserve"> </w:t>
            </w:r>
            <w:r w:rsidRPr="00462320">
              <w:rPr>
                <w:rFonts w:ascii="Times New Roman" w:hAnsi="Times New Roman" w:cs="Times New Roman"/>
                <w:w w:val="95"/>
                <w:sz w:val="28"/>
                <w:szCs w:val="28"/>
                <w:lang w:val="en-US"/>
              </w:rPr>
              <w:t>to</w:t>
            </w:r>
            <w:r w:rsidRPr="00462320">
              <w:rPr>
                <w:rFonts w:ascii="Times New Roman" w:hAnsi="Times New Roman" w:cs="Times New Roman"/>
                <w:spacing w:val="-11"/>
                <w:w w:val="95"/>
                <w:sz w:val="28"/>
                <w:szCs w:val="28"/>
                <w:lang w:val="en-US"/>
              </w:rPr>
              <w:t xml:space="preserve"> </w:t>
            </w:r>
            <w:r w:rsidRPr="00462320">
              <w:rPr>
                <w:rFonts w:ascii="Times New Roman" w:hAnsi="Times New Roman" w:cs="Times New Roman"/>
                <w:w w:val="95"/>
                <w:sz w:val="28"/>
                <w:szCs w:val="28"/>
                <w:lang w:val="en-US"/>
              </w:rPr>
              <w:t>work</w:t>
            </w:r>
            <w:r w:rsidRPr="00462320">
              <w:rPr>
                <w:rFonts w:ascii="Times New Roman" w:hAnsi="Times New Roman" w:cs="Times New Roman"/>
                <w:spacing w:val="-9"/>
                <w:w w:val="95"/>
                <w:sz w:val="28"/>
                <w:szCs w:val="28"/>
                <w:lang w:val="en-US"/>
              </w:rPr>
              <w:t xml:space="preserve"> </w:t>
            </w:r>
            <w:r w:rsidRPr="00462320">
              <w:rPr>
                <w:rFonts w:ascii="Times New Roman" w:hAnsi="Times New Roman" w:cs="Times New Roman"/>
                <w:w w:val="95"/>
                <w:sz w:val="28"/>
                <w:szCs w:val="28"/>
                <w:lang w:val="en-US"/>
              </w:rPr>
              <w:t>efficiently</w:t>
            </w:r>
            <w:r w:rsidRPr="00462320">
              <w:rPr>
                <w:rFonts w:ascii="Times New Roman" w:hAnsi="Times New Roman" w:cs="Times New Roman"/>
                <w:spacing w:val="-11"/>
                <w:w w:val="95"/>
                <w:sz w:val="28"/>
                <w:szCs w:val="28"/>
                <w:lang w:val="en-US"/>
              </w:rPr>
              <w:t xml:space="preserve"> </w:t>
            </w:r>
            <w:r w:rsidRPr="00462320">
              <w:rPr>
                <w:rFonts w:ascii="Times New Roman" w:hAnsi="Times New Roman" w:cs="Times New Roman"/>
                <w:w w:val="95"/>
                <w:sz w:val="28"/>
                <w:szCs w:val="28"/>
                <w:lang w:val="en-US"/>
              </w:rPr>
              <w:t>both</w:t>
            </w:r>
            <w:r w:rsidRPr="00462320">
              <w:rPr>
                <w:rFonts w:ascii="Times New Roman" w:hAnsi="Times New Roman" w:cs="Times New Roman"/>
                <w:spacing w:val="-12"/>
                <w:w w:val="95"/>
                <w:sz w:val="28"/>
                <w:szCs w:val="28"/>
                <w:lang w:val="en-US"/>
              </w:rPr>
              <w:t xml:space="preserve"> </w:t>
            </w:r>
            <w:r w:rsidRPr="00462320">
              <w:rPr>
                <w:rFonts w:ascii="Times New Roman" w:hAnsi="Times New Roman" w:cs="Times New Roman"/>
                <w:w w:val="95"/>
                <w:sz w:val="28"/>
                <w:szCs w:val="28"/>
                <w:lang w:val="en-US"/>
              </w:rPr>
              <w:t>individually</w:t>
            </w:r>
            <w:r w:rsidRPr="00462320">
              <w:rPr>
                <w:rFonts w:ascii="Times New Roman" w:hAnsi="Times New Roman" w:cs="Times New Roman"/>
                <w:spacing w:val="-68"/>
                <w:w w:val="95"/>
                <w:sz w:val="28"/>
                <w:szCs w:val="28"/>
                <w:lang w:val="en-US"/>
              </w:rPr>
              <w:t xml:space="preserve"> </w:t>
            </w:r>
            <w:r w:rsidRPr="00462320">
              <w:rPr>
                <w:rFonts w:ascii="Times New Roman" w:hAnsi="Times New Roman" w:cs="Times New Roman"/>
                <w:sz w:val="28"/>
                <w:szCs w:val="28"/>
                <w:lang w:val="en-US"/>
              </w:rPr>
              <w:t>and</w:t>
            </w:r>
            <w:r w:rsidRPr="00462320">
              <w:rPr>
                <w:rFonts w:ascii="Times New Roman" w:hAnsi="Times New Roman" w:cs="Times New Roman"/>
                <w:spacing w:val="-13"/>
                <w:sz w:val="28"/>
                <w:szCs w:val="28"/>
                <w:lang w:val="en-US"/>
              </w:rPr>
              <w:t xml:space="preserve"> </w:t>
            </w:r>
            <w:r w:rsidRPr="00462320">
              <w:rPr>
                <w:rFonts w:ascii="Times New Roman" w:hAnsi="Times New Roman" w:cs="Times New Roman"/>
                <w:sz w:val="28"/>
                <w:szCs w:val="28"/>
                <w:lang w:val="en-US"/>
              </w:rPr>
              <w:t>in</w:t>
            </w:r>
            <w:r w:rsidRPr="00462320">
              <w:rPr>
                <w:rFonts w:ascii="Times New Roman" w:hAnsi="Times New Roman" w:cs="Times New Roman"/>
                <w:spacing w:val="-12"/>
                <w:sz w:val="28"/>
                <w:szCs w:val="28"/>
                <w:lang w:val="en-US"/>
              </w:rPr>
              <w:t xml:space="preserve"> </w:t>
            </w:r>
            <w:r w:rsidRPr="00462320">
              <w:rPr>
                <w:rFonts w:ascii="Times New Roman" w:hAnsi="Times New Roman" w:cs="Times New Roman"/>
                <w:sz w:val="28"/>
                <w:szCs w:val="28"/>
                <w:lang w:val="en-US"/>
              </w:rPr>
              <w:t>a</w:t>
            </w:r>
            <w:r w:rsidRPr="00462320">
              <w:rPr>
                <w:rFonts w:ascii="Times New Roman" w:hAnsi="Times New Roman" w:cs="Times New Roman"/>
                <w:spacing w:val="-13"/>
                <w:sz w:val="28"/>
                <w:szCs w:val="28"/>
                <w:lang w:val="en-US"/>
              </w:rPr>
              <w:t xml:space="preserve"> </w:t>
            </w:r>
            <w:r w:rsidRPr="00462320">
              <w:rPr>
                <w:rFonts w:ascii="Times New Roman" w:hAnsi="Times New Roman" w:cs="Times New Roman"/>
                <w:sz w:val="28"/>
                <w:szCs w:val="28"/>
                <w:lang w:val="en-US"/>
              </w:rPr>
              <w:t>team</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90"/>
                <w:sz w:val="28"/>
                <w:szCs w:val="28"/>
              </w:rPr>
              <w:t>Способность</w:t>
            </w:r>
            <w:r w:rsidRPr="00462320">
              <w:rPr>
                <w:rFonts w:ascii="Times New Roman" w:hAnsi="Times New Roman" w:cs="Times New Roman"/>
                <w:spacing w:val="12"/>
                <w:w w:val="90"/>
                <w:sz w:val="28"/>
                <w:szCs w:val="28"/>
              </w:rPr>
              <w:t xml:space="preserve"> </w:t>
            </w:r>
            <w:r w:rsidRPr="00462320">
              <w:rPr>
                <w:rFonts w:ascii="Times New Roman" w:hAnsi="Times New Roman" w:cs="Times New Roman"/>
                <w:w w:val="90"/>
                <w:sz w:val="28"/>
                <w:szCs w:val="28"/>
              </w:rPr>
              <w:t>работать</w:t>
            </w:r>
            <w:r w:rsidRPr="00462320">
              <w:rPr>
                <w:rFonts w:ascii="Times New Roman" w:hAnsi="Times New Roman" w:cs="Times New Roman"/>
                <w:spacing w:val="12"/>
                <w:w w:val="90"/>
                <w:sz w:val="28"/>
                <w:szCs w:val="28"/>
              </w:rPr>
              <w:t xml:space="preserve"> </w:t>
            </w:r>
            <w:r w:rsidRPr="00462320">
              <w:rPr>
                <w:rFonts w:ascii="Times New Roman" w:hAnsi="Times New Roman" w:cs="Times New Roman"/>
                <w:w w:val="90"/>
                <w:sz w:val="28"/>
                <w:szCs w:val="28"/>
              </w:rPr>
              <w:t>эффективно</w:t>
            </w:r>
            <w:r w:rsidRPr="00462320">
              <w:rPr>
                <w:rFonts w:ascii="Times New Roman" w:hAnsi="Times New Roman" w:cs="Times New Roman"/>
                <w:spacing w:val="9"/>
                <w:w w:val="90"/>
                <w:sz w:val="28"/>
                <w:szCs w:val="28"/>
              </w:rPr>
              <w:t xml:space="preserve"> </w:t>
            </w:r>
            <w:r w:rsidRPr="00462320">
              <w:rPr>
                <w:rFonts w:ascii="Times New Roman" w:hAnsi="Times New Roman" w:cs="Times New Roman"/>
                <w:w w:val="90"/>
                <w:sz w:val="28"/>
                <w:szCs w:val="28"/>
              </w:rPr>
              <w:t>как</w:t>
            </w:r>
            <w:r w:rsidRPr="00462320">
              <w:rPr>
                <w:rFonts w:ascii="Times New Roman" w:hAnsi="Times New Roman" w:cs="Times New Roman"/>
                <w:spacing w:val="-65"/>
                <w:w w:val="90"/>
                <w:sz w:val="28"/>
                <w:szCs w:val="28"/>
              </w:rPr>
              <w:t xml:space="preserve"> </w:t>
            </w:r>
            <w:r w:rsidRPr="00462320">
              <w:rPr>
                <w:rFonts w:ascii="Times New Roman" w:hAnsi="Times New Roman" w:cs="Times New Roman"/>
                <w:w w:val="95"/>
                <w:sz w:val="28"/>
                <w:szCs w:val="28"/>
              </w:rPr>
              <w:t>самостоятельно,</w:t>
            </w:r>
            <w:r w:rsidRPr="00462320">
              <w:rPr>
                <w:rFonts w:ascii="Times New Roman" w:hAnsi="Times New Roman" w:cs="Times New Roman"/>
                <w:spacing w:val="-13"/>
                <w:w w:val="95"/>
                <w:sz w:val="28"/>
                <w:szCs w:val="28"/>
              </w:rPr>
              <w:t xml:space="preserve"> </w:t>
            </w:r>
            <w:r w:rsidRPr="00462320">
              <w:rPr>
                <w:rFonts w:ascii="Times New Roman" w:hAnsi="Times New Roman" w:cs="Times New Roman"/>
                <w:w w:val="95"/>
                <w:sz w:val="28"/>
                <w:szCs w:val="28"/>
              </w:rPr>
              <w:t>так</w:t>
            </w:r>
            <w:r w:rsidRPr="00462320">
              <w:rPr>
                <w:rFonts w:ascii="Times New Roman" w:hAnsi="Times New Roman" w:cs="Times New Roman"/>
                <w:spacing w:val="-14"/>
                <w:w w:val="95"/>
                <w:sz w:val="28"/>
                <w:szCs w:val="28"/>
              </w:rPr>
              <w:t xml:space="preserve"> </w:t>
            </w:r>
            <w:r w:rsidRPr="00462320">
              <w:rPr>
                <w:rFonts w:ascii="Times New Roman" w:hAnsi="Times New Roman" w:cs="Times New Roman"/>
                <w:w w:val="95"/>
                <w:sz w:val="28"/>
                <w:szCs w:val="28"/>
              </w:rPr>
              <w:t>и</w:t>
            </w:r>
            <w:r w:rsidRPr="00462320">
              <w:rPr>
                <w:rFonts w:ascii="Times New Roman" w:hAnsi="Times New Roman" w:cs="Times New Roman"/>
                <w:spacing w:val="-14"/>
                <w:w w:val="95"/>
                <w:sz w:val="28"/>
                <w:szCs w:val="28"/>
              </w:rPr>
              <w:t xml:space="preserve"> </w:t>
            </w:r>
            <w:r w:rsidRPr="00462320">
              <w:rPr>
                <w:rFonts w:ascii="Times New Roman" w:hAnsi="Times New Roman" w:cs="Times New Roman"/>
                <w:w w:val="95"/>
                <w:sz w:val="28"/>
                <w:szCs w:val="28"/>
              </w:rPr>
              <w:t>в</w:t>
            </w:r>
            <w:r w:rsidRPr="00462320">
              <w:rPr>
                <w:rFonts w:ascii="Times New Roman" w:hAnsi="Times New Roman" w:cs="Times New Roman"/>
                <w:spacing w:val="-13"/>
                <w:w w:val="95"/>
                <w:sz w:val="28"/>
                <w:szCs w:val="28"/>
              </w:rPr>
              <w:t xml:space="preserve"> </w:t>
            </w:r>
            <w:r w:rsidRPr="00462320">
              <w:rPr>
                <w:rFonts w:ascii="Times New Roman" w:hAnsi="Times New Roman" w:cs="Times New Roman"/>
                <w:w w:val="95"/>
                <w:sz w:val="28"/>
                <w:szCs w:val="28"/>
              </w:rPr>
              <w:t>команде</w:t>
            </w:r>
          </w:p>
        </w:tc>
      </w:tr>
      <w:tr w:rsidR="00462320" w:rsidRPr="00462320" w:rsidTr="00462320">
        <w:trPr>
          <w:trHeight w:val="455"/>
        </w:trPr>
        <w:tc>
          <w:tcPr>
            <w:tcW w:w="0" w:type="auto"/>
          </w:tcPr>
          <w:p w:rsidR="00656A70" w:rsidRPr="00462320" w:rsidRDefault="009D1257" w:rsidP="00462320">
            <w:pPr>
              <w:pStyle w:val="afb"/>
              <w:rPr>
                <w:rFonts w:ascii="Times New Roman" w:hAnsi="Times New Roman" w:cs="Times New Roman"/>
                <w:sz w:val="28"/>
                <w:szCs w:val="28"/>
                <w:lang w:val="en-US"/>
              </w:rPr>
            </w:pPr>
            <w:r w:rsidRPr="00462320">
              <w:rPr>
                <w:rFonts w:ascii="Times New Roman" w:hAnsi="Times New Roman" w:cs="Times New Roman"/>
                <w:w w:val="90"/>
                <w:sz w:val="28"/>
                <w:szCs w:val="28"/>
                <w:lang w:val="en-US"/>
              </w:rPr>
              <w:t>Ability</w:t>
            </w:r>
            <w:r w:rsidRPr="00462320">
              <w:rPr>
                <w:rFonts w:ascii="Times New Roman" w:hAnsi="Times New Roman" w:cs="Times New Roman"/>
                <w:spacing w:val="12"/>
                <w:w w:val="90"/>
                <w:sz w:val="28"/>
                <w:szCs w:val="28"/>
                <w:lang w:val="en-US"/>
              </w:rPr>
              <w:t xml:space="preserve"> </w:t>
            </w:r>
            <w:r w:rsidRPr="00462320">
              <w:rPr>
                <w:rFonts w:ascii="Times New Roman" w:hAnsi="Times New Roman" w:cs="Times New Roman"/>
                <w:w w:val="90"/>
                <w:sz w:val="28"/>
                <w:szCs w:val="28"/>
                <w:lang w:val="en-US"/>
              </w:rPr>
              <w:t>to</w:t>
            </w:r>
            <w:r w:rsidRPr="00462320">
              <w:rPr>
                <w:rFonts w:ascii="Times New Roman" w:hAnsi="Times New Roman" w:cs="Times New Roman"/>
                <w:spacing w:val="12"/>
                <w:w w:val="90"/>
                <w:sz w:val="28"/>
                <w:szCs w:val="28"/>
                <w:lang w:val="en-US"/>
              </w:rPr>
              <w:t xml:space="preserve"> </w:t>
            </w:r>
            <w:r w:rsidRPr="00462320">
              <w:rPr>
                <w:rFonts w:ascii="Times New Roman" w:hAnsi="Times New Roman" w:cs="Times New Roman"/>
                <w:w w:val="90"/>
                <w:sz w:val="28"/>
                <w:szCs w:val="28"/>
                <w:lang w:val="en-US"/>
              </w:rPr>
              <w:t>work</w:t>
            </w:r>
            <w:r w:rsidRPr="00462320">
              <w:rPr>
                <w:rFonts w:ascii="Times New Roman" w:hAnsi="Times New Roman" w:cs="Times New Roman"/>
                <w:spacing w:val="15"/>
                <w:w w:val="90"/>
                <w:sz w:val="28"/>
                <w:szCs w:val="28"/>
                <w:lang w:val="en-US"/>
              </w:rPr>
              <w:t xml:space="preserve"> </w:t>
            </w:r>
            <w:r w:rsidRPr="00462320">
              <w:rPr>
                <w:rFonts w:ascii="Times New Roman" w:hAnsi="Times New Roman" w:cs="Times New Roman"/>
                <w:w w:val="90"/>
                <w:sz w:val="28"/>
                <w:szCs w:val="28"/>
                <w:lang w:val="en-US"/>
              </w:rPr>
              <w:t>under</w:t>
            </w:r>
            <w:r w:rsidRPr="00462320">
              <w:rPr>
                <w:rFonts w:ascii="Times New Roman" w:hAnsi="Times New Roman" w:cs="Times New Roman"/>
                <w:spacing w:val="15"/>
                <w:w w:val="90"/>
                <w:sz w:val="28"/>
                <w:szCs w:val="28"/>
                <w:lang w:val="en-US"/>
              </w:rPr>
              <w:t xml:space="preserve"> </w:t>
            </w:r>
            <w:r w:rsidRPr="00462320">
              <w:rPr>
                <w:rFonts w:ascii="Times New Roman" w:hAnsi="Times New Roman" w:cs="Times New Roman"/>
                <w:w w:val="90"/>
                <w:sz w:val="28"/>
                <w:szCs w:val="28"/>
                <w:lang w:val="en-US"/>
              </w:rPr>
              <w:t>pressure</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90"/>
                <w:sz w:val="28"/>
                <w:szCs w:val="28"/>
              </w:rPr>
              <w:t>Способность</w:t>
            </w:r>
            <w:r w:rsidRPr="00462320">
              <w:rPr>
                <w:rFonts w:ascii="Times New Roman" w:hAnsi="Times New Roman" w:cs="Times New Roman"/>
                <w:spacing w:val="15"/>
                <w:w w:val="90"/>
                <w:sz w:val="28"/>
                <w:szCs w:val="28"/>
              </w:rPr>
              <w:t xml:space="preserve"> </w:t>
            </w:r>
            <w:r w:rsidRPr="00462320">
              <w:rPr>
                <w:rFonts w:ascii="Times New Roman" w:hAnsi="Times New Roman" w:cs="Times New Roman"/>
                <w:w w:val="90"/>
                <w:sz w:val="28"/>
                <w:szCs w:val="28"/>
              </w:rPr>
              <w:t>работать</w:t>
            </w:r>
            <w:r w:rsidRPr="00462320">
              <w:rPr>
                <w:rFonts w:ascii="Times New Roman" w:hAnsi="Times New Roman" w:cs="Times New Roman"/>
                <w:spacing w:val="16"/>
                <w:w w:val="90"/>
                <w:sz w:val="28"/>
                <w:szCs w:val="28"/>
              </w:rPr>
              <w:t xml:space="preserve"> </w:t>
            </w:r>
            <w:r w:rsidRPr="00462320">
              <w:rPr>
                <w:rFonts w:ascii="Times New Roman" w:hAnsi="Times New Roman" w:cs="Times New Roman"/>
                <w:w w:val="90"/>
                <w:sz w:val="28"/>
                <w:szCs w:val="28"/>
              </w:rPr>
              <w:t>в</w:t>
            </w:r>
            <w:r w:rsidRPr="00462320">
              <w:rPr>
                <w:rFonts w:ascii="Times New Roman" w:hAnsi="Times New Roman" w:cs="Times New Roman"/>
                <w:spacing w:val="18"/>
                <w:w w:val="90"/>
                <w:sz w:val="28"/>
                <w:szCs w:val="28"/>
              </w:rPr>
              <w:t xml:space="preserve"> </w:t>
            </w:r>
            <w:r w:rsidRPr="00462320">
              <w:rPr>
                <w:rFonts w:ascii="Times New Roman" w:hAnsi="Times New Roman" w:cs="Times New Roman"/>
                <w:w w:val="90"/>
                <w:sz w:val="28"/>
                <w:szCs w:val="28"/>
              </w:rPr>
              <w:t>стрессовых</w:t>
            </w:r>
            <w:r w:rsidRPr="00462320">
              <w:rPr>
                <w:rFonts w:ascii="Times New Roman" w:hAnsi="Times New Roman" w:cs="Times New Roman"/>
                <w:spacing w:val="14"/>
                <w:w w:val="90"/>
                <w:sz w:val="28"/>
                <w:szCs w:val="28"/>
              </w:rPr>
              <w:t xml:space="preserve"> </w:t>
            </w:r>
            <w:r w:rsidRPr="00462320">
              <w:rPr>
                <w:rFonts w:ascii="Times New Roman" w:hAnsi="Times New Roman" w:cs="Times New Roman"/>
                <w:w w:val="90"/>
                <w:sz w:val="28"/>
                <w:szCs w:val="28"/>
              </w:rPr>
              <w:t>ситуациях</w:t>
            </w:r>
          </w:p>
        </w:tc>
      </w:tr>
      <w:tr w:rsidR="00462320" w:rsidRPr="00462320" w:rsidTr="00462320">
        <w:trPr>
          <w:trHeight w:val="453"/>
        </w:trPr>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95"/>
                <w:sz w:val="28"/>
                <w:szCs w:val="28"/>
              </w:rPr>
              <w:t>Business</w:t>
            </w:r>
            <w:r w:rsidRPr="00462320">
              <w:rPr>
                <w:rFonts w:ascii="Times New Roman" w:hAnsi="Times New Roman" w:cs="Times New Roman"/>
                <w:spacing w:val="-10"/>
                <w:w w:val="95"/>
                <w:sz w:val="28"/>
                <w:szCs w:val="28"/>
              </w:rPr>
              <w:t xml:space="preserve"> </w:t>
            </w:r>
            <w:r w:rsidRPr="00462320">
              <w:rPr>
                <w:rFonts w:ascii="Times New Roman" w:hAnsi="Times New Roman" w:cs="Times New Roman"/>
                <w:w w:val="95"/>
                <w:sz w:val="28"/>
                <w:szCs w:val="28"/>
              </w:rPr>
              <w:t>communication</w:t>
            </w:r>
            <w:r w:rsidRPr="00462320">
              <w:rPr>
                <w:rFonts w:ascii="Times New Roman" w:hAnsi="Times New Roman" w:cs="Times New Roman"/>
                <w:spacing w:val="-8"/>
                <w:w w:val="95"/>
                <w:sz w:val="28"/>
                <w:szCs w:val="28"/>
              </w:rPr>
              <w:t xml:space="preserve"> </w:t>
            </w:r>
            <w:r w:rsidRPr="00462320">
              <w:rPr>
                <w:rFonts w:ascii="Times New Roman" w:hAnsi="Times New Roman" w:cs="Times New Roman"/>
                <w:w w:val="95"/>
                <w:sz w:val="28"/>
                <w:szCs w:val="28"/>
              </w:rPr>
              <w:t>skills</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90"/>
                <w:sz w:val="28"/>
                <w:szCs w:val="28"/>
              </w:rPr>
              <w:t>Умение</w:t>
            </w:r>
            <w:r w:rsidRPr="00462320">
              <w:rPr>
                <w:rFonts w:ascii="Times New Roman" w:hAnsi="Times New Roman" w:cs="Times New Roman"/>
                <w:spacing w:val="18"/>
                <w:w w:val="90"/>
                <w:sz w:val="28"/>
                <w:szCs w:val="28"/>
              </w:rPr>
              <w:t xml:space="preserve"> </w:t>
            </w:r>
            <w:r w:rsidRPr="00462320">
              <w:rPr>
                <w:rFonts w:ascii="Times New Roman" w:hAnsi="Times New Roman" w:cs="Times New Roman"/>
                <w:w w:val="90"/>
                <w:sz w:val="28"/>
                <w:szCs w:val="28"/>
              </w:rPr>
              <w:t>общаться</w:t>
            </w:r>
            <w:r w:rsidRPr="00462320">
              <w:rPr>
                <w:rFonts w:ascii="Times New Roman" w:hAnsi="Times New Roman" w:cs="Times New Roman"/>
                <w:spacing w:val="19"/>
                <w:w w:val="90"/>
                <w:sz w:val="28"/>
                <w:szCs w:val="28"/>
              </w:rPr>
              <w:t xml:space="preserve"> </w:t>
            </w:r>
            <w:r w:rsidRPr="00462320">
              <w:rPr>
                <w:rFonts w:ascii="Times New Roman" w:hAnsi="Times New Roman" w:cs="Times New Roman"/>
                <w:w w:val="90"/>
                <w:sz w:val="28"/>
                <w:szCs w:val="28"/>
              </w:rPr>
              <w:t>в</w:t>
            </w:r>
            <w:r w:rsidRPr="00462320">
              <w:rPr>
                <w:rFonts w:ascii="Times New Roman" w:hAnsi="Times New Roman" w:cs="Times New Roman"/>
                <w:spacing w:val="19"/>
                <w:w w:val="90"/>
                <w:sz w:val="28"/>
                <w:szCs w:val="28"/>
              </w:rPr>
              <w:t xml:space="preserve"> </w:t>
            </w:r>
            <w:r w:rsidRPr="00462320">
              <w:rPr>
                <w:rFonts w:ascii="Times New Roman" w:hAnsi="Times New Roman" w:cs="Times New Roman"/>
                <w:w w:val="90"/>
                <w:sz w:val="28"/>
                <w:szCs w:val="28"/>
              </w:rPr>
              <w:t>бизнес-среде</w:t>
            </w:r>
          </w:p>
        </w:tc>
      </w:tr>
      <w:tr w:rsidR="00462320" w:rsidRPr="00462320" w:rsidTr="00462320">
        <w:trPr>
          <w:trHeight w:val="453"/>
        </w:trPr>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95"/>
                <w:sz w:val="28"/>
                <w:szCs w:val="28"/>
              </w:rPr>
              <w:lastRenderedPageBreak/>
              <w:t>Communicative</w:t>
            </w:r>
            <w:r w:rsidRPr="00462320">
              <w:rPr>
                <w:rFonts w:ascii="Times New Roman" w:hAnsi="Times New Roman" w:cs="Times New Roman"/>
                <w:spacing w:val="-14"/>
                <w:w w:val="95"/>
                <w:sz w:val="28"/>
                <w:szCs w:val="28"/>
              </w:rPr>
              <w:t xml:space="preserve"> </w:t>
            </w:r>
            <w:r w:rsidRPr="00462320">
              <w:rPr>
                <w:rFonts w:ascii="Times New Roman" w:hAnsi="Times New Roman" w:cs="Times New Roman"/>
                <w:w w:val="95"/>
                <w:sz w:val="28"/>
                <w:szCs w:val="28"/>
              </w:rPr>
              <w:t>skills/Social</w:t>
            </w:r>
            <w:r w:rsidRPr="00462320">
              <w:rPr>
                <w:rFonts w:ascii="Times New Roman" w:hAnsi="Times New Roman" w:cs="Times New Roman"/>
                <w:spacing w:val="-14"/>
                <w:w w:val="95"/>
                <w:sz w:val="28"/>
                <w:szCs w:val="28"/>
              </w:rPr>
              <w:t xml:space="preserve"> </w:t>
            </w:r>
            <w:r w:rsidRPr="00462320">
              <w:rPr>
                <w:rFonts w:ascii="Times New Roman" w:hAnsi="Times New Roman" w:cs="Times New Roman"/>
                <w:w w:val="95"/>
                <w:sz w:val="28"/>
                <w:szCs w:val="28"/>
              </w:rPr>
              <w:t>skills</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90"/>
                <w:sz w:val="28"/>
                <w:szCs w:val="28"/>
              </w:rPr>
              <w:t>Хорошие</w:t>
            </w:r>
            <w:r w:rsidRPr="00462320">
              <w:rPr>
                <w:rFonts w:ascii="Times New Roman" w:hAnsi="Times New Roman" w:cs="Times New Roman"/>
                <w:spacing w:val="9"/>
                <w:w w:val="90"/>
                <w:sz w:val="28"/>
                <w:szCs w:val="28"/>
              </w:rPr>
              <w:t xml:space="preserve"> </w:t>
            </w:r>
            <w:r w:rsidRPr="00462320">
              <w:rPr>
                <w:rFonts w:ascii="Times New Roman" w:hAnsi="Times New Roman" w:cs="Times New Roman"/>
                <w:w w:val="90"/>
                <w:sz w:val="28"/>
                <w:szCs w:val="28"/>
              </w:rPr>
              <w:t>навыки</w:t>
            </w:r>
            <w:r w:rsidRPr="00462320">
              <w:rPr>
                <w:rFonts w:ascii="Times New Roman" w:hAnsi="Times New Roman" w:cs="Times New Roman"/>
                <w:spacing w:val="12"/>
                <w:w w:val="90"/>
                <w:sz w:val="28"/>
                <w:szCs w:val="28"/>
              </w:rPr>
              <w:t xml:space="preserve"> </w:t>
            </w:r>
            <w:r w:rsidRPr="00462320">
              <w:rPr>
                <w:rFonts w:ascii="Times New Roman" w:hAnsi="Times New Roman" w:cs="Times New Roman"/>
                <w:w w:val="90"/>
                <w:sz w:val="28"/>
                <w:szCs w:val="28"/>
              </w:rPr>
              <w:t>общения</w:t>
            </w:r>
          </w:p>
        </w:tc>
      </w:tr>
      <w:tr w:rsidR="00462320" w:rsidRPr="00462320" w:rsidTr="00462320">
        <w:trPr>
          <w:trHeight w:val="455"/>
        </w:trPr>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95"/>
                <w:sz w:val="28"/>
                <w:szCs w:val="28"/>
              </w:rPr>
              <w:t>Conflict</w:t>
            </w:r>
            <w:r w:rsidRPr="00462320">
              <w:rPr>
                <w:rFonts w:ascii="Times New Roman" w:hAnsi="Times New Roman" w:cs="Times New Roman"/>
                <w:spacing w:val="-6"/>
                <w:w w:val="95"/>
                <w:sz w:val="28"/>
                <w:szCs w:val="28"/>
              </w:rPr>
              <w:t xml:space="preserve"> </w:t>
            </w:r>
            <w:r w:rsidRPr="00462320">
              <w:rPr>
                <w:rFonts w:ascii="Times New Roman" w:hAnsi="Times New Roman" w:cs="Times New Roman"/>
                <w:w w:val="95"/>
                <w:sz w:val="28"/>
                <w:szCs w:val="28"/>
              </w:rPr>
              <w:t>management</w:t>
            </w:r>
            <w:r w:rsidRPr="00462320">
              <w:rPr>
                <w:rFonts w:ascii="Times New Roman" w:hAnsi="Times New Roman" w:cs="Times New Roman"/>
                <w:spacing w:val="-6"/>
                <w:w w:val="95"/>
                <w:sz w:val="28"/>
                <w:szCs w:val="28"/>
              </w:rPr>
              <w:t xml:space="preserve"> </w:t>
            </w:r>
            <w:r w:rsidRPr="00462320">
              <w:rPr>
                <w:rFonts w:ascii="Times New Roman" w:hAnsi="Times New Roman" w:cs="Times New Roman"/>
                <w:w w:val="95"/>
                <w:sz w:val="28"/>
                <w:szCs w:val="28"/>
              </w:rPr>
              <w:t>skills</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90"/>
                <w:sz w:val="28"/>
                <w:szCs w:val="28"/>
              </w:rPr>
              <w:t>Умение</w:t>
            </w:r>
            <w:r w:rsidRPr="00462320">
              <w:rPr>
                <w:rFonts w:ascii="Times New Roman" w:hAnsi="Times New Roman" w:cs="Times New Roman"/>
                <w:spacing w:val="12"/>
                <w:w w:val="90"/>
                <w:sz w:val="28"/>
                <w:szCs w:val="28"/>
              </w:rPr>
              <w:t xml:space="preserve"> </w:t>
            </w:r>
            <w:r w:rsidRPr="00462320">
              <w:rPr>
                <w:rFonts w:ascii="Times New Roman" w:hAnsi="Times New Roman" w:cs="Times New Roman"/>
                <w:w w:val="90"/>
                <w:sz w:val="28"/>
                <w:szCs w:val="28"/>
              </w:rPr>
              <w:t>решать</w:t>
            </w:r>
            <w:r w:rsidRPr="00462320">
              <w:rPr>
                <w:rFonts w:ascii="Times New Roman" w:hAnsi="Times New Roman" w:cs="Times New Roman"/>
                <w:spacing w:val="11"/>
                <w:w w:val="90"/>
                <w:sz w:val="28"/>
                <w:szCs w:val="28"/>
              </w:rPr>
              <w:t xml:space="preserve"> </w:t>
            </w:r>
            <w:r w:rsidRPr="00462320">
              <w:rPr>
                <w:rFonts w:ascii="Times New Roman" w:hAnsi="Times New Roman" w:cs="Times New Roman"/>
                <w:w w:val="90"/>
                <w:sz w:val="28"/>
                <w:szCs w:val="28"/>
              </w:rPr>
              <w:t>конфликтные</w:t>
            </w:r>
            <w:r w:rsidRPr="00462320">
              <w:rPr>
                <w:rFonts w:ascii="Times New Roman" w:hAnsi="Times New Roman" w:cs="Times New Roman"/>
                <w:spacing w:val="13"/>
                <w:w w:val="90"/>
                <w:sz w:val="28"/>
                <w:szCs w:val="28"/>
              </w:rPr>
              <w:t xml:space="preserve"> </w:t>
            </w:r>
            <w:r w:rsidRPr="00462320">
              <w:rPr>
                <w:rFonts w:ascii="Times New Roman" w:hAnsi="Times New Roman" w:cs="Times New Roman"/>
                <w:w w:val="90"/>
                <w:sz w:val="28"/>
                <w:szCs w:val="28"/>
              </w:rPr>
              <w:t>ситуации</w:t>
            </w:r>
          </w:p>
        </w:tc>
      </w:tr>
      <w:tr w:rsidR="00462320" w:rsidRPr="00462320" w:rsidTr="00462320">
        <w:trPr>
          <w:trHeight w:val="453"/>
        </w:trPr>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spacing w:val="-1"/>
                <w:w w:val="95"/>
                <w:sz w:val="28"/>
                <w:szCs w:val="28"/>
              </w:rPr>
              <w:t>Creative</w:t>
            </w:r>
            <w:r w:rsidRPr="00462320">
              <w:rPr>
                <w:rFonts w:ascii="Times New Roman" w:hAnsi="Times New Roman" w:cs="Times New Roman"/>
                <w:spacing w:val="-13"/>
                <w:w w:val="95"/>
                <w:sz w:val="28"/>
                <w:szCs w:val="28"/>
              </w:rPr>
              <w:t xml:space="preserve"> </w:t>
            </w:r>
            <w:r w:rsidRPr="00462320">
              <w:rPr>
                <w:rFonts w:ascii="Times New Roman" w:hAnsi="Times New Roman" w:cs="Times New Roman"/>
                <w:w w:val="95"/>
                <w:sz w:val="28"/>
                <w:szCs w:val="28"/>
              </w:rPr>
              <w:t>thinking</w:t>
            </w:r>
            <w:r w:rsidRPr="00462320">
              <w:rPr>
                <w:rFonts w:ascii="Times New Roman" w:hAnsi="Times New Roman" w:cs="Times New Roman"/>
                <w:spacing w:val="-13"/>
                <w:w w:val="95"/>
                <w:sz w:val="28"/>
                <w:szCs w:val="28"/>
              </w:rPr>
              <w:t xml:space="preserve"> </w:t>
            </w:r>
            <w:r w:rsidRPr="00462320">
              <w:rPr>
                <w:rFonts w:ascii="Times New Roman" w:hAnsi="Times New Roman" w:cs="Times New Roman"/>
                <w:w w:val="95"/>
                <w:sz w:val="28"/>
                <w:szCs w:val="28"/>
              </w:rPr>
              <w:t>skills</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90"/>
                <w:sz w:val="28"/>
                <w:szCs w:val="28"/>
              </w:rPr>
              <w:t>Творческое</w:t>
            </w:r>
            <w:r w:rsidRPr="00462320">
              <w:rPr>
                <w:rFonts w:ascii="Times New Roman" w:hAnsi="Times New Roman" w:cs="Times New Roman"/>
                <w:spacing w:val="7"/>
                <w:w w:val="90"/>
                <w:sz w:val="28"/>
                <w:szCs w:val="28"/>
              </w:rPr>
              <w:t xml:space="preserve"> </w:t>
            </w:r>
            <w:r w:rsidRPr="00462320">
              <w:rPr>
                <w:rFonts w:ascii="Times New Roman" w:hAnsi="Times New Roman" w:cs="Times New Roman"/>
                <w:w w:val="90"/>
                <w:sz w:val="28"/>
                <w:szCs w:val="28"/>
              </w:rPr>
              <w:t>мышление</w:t>
            </w:r>
          </w:p>
        </w:tc>
      </w:tr>
      <w:tr w:rsidR="00462320" w:rsidRPr="00462320" w:rsidTr="00462320">
        <w:trPr>
          <w:trHeight w:val="453"/>
        </w:trPr>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95"/>
                <w:sz w:val="28"/>
                <w:szCs w:val="28"/>
              </w:rPr>
              <w:t>Critical</w:t>
            </w:r>
            <w:r w:rsidRPr="00462320">
              <w:rPr>
                <w:rFonts w:ascii="Times New Roman" w:hAnsi="Times New Roman" w:cs="Times New Roman"/>
                <w:spacing w:val="-12"/>
                <w:w w:val="95"/>
                <w:sz w:val="28"/>
                <w:szCs w:val="28"/>
              </w:rPr>
              <w:t xml:space="preserve"> </w:t>
            </w:r>
            <w:r w:rsidRPr="00462320">
              <w:rPr>
                <w:rFonts w:ascii="Times New Roman" w:hAnsi="Times New Roman" w:cs="Times New Roman"/>
                <w:w w:val="95"/>
                <w:sz w:val="28"/>
                <w:szCs w:val="28"/>
              </w:rPr>
              <w:t>thinking</w:t>
            </w:r>
            <w:r w:rsidRPr="00462320">
              <w:rPr>
                <w:rFonts w:ascii="Times New Roman" w:hAnsi="Times New Roman" w:cs="Times New Roman"/>
                <w:spacing w:val="-11"/>
                <w:w w:val="95"/>
                <w:sz w:val="28"/>
                <w:szCs w:val="28"/>
              </w:rPr>
              <w:t xml:space="preserve"> </w:t>
            </w:r>
            <w:r w:rsidRPr="00462320">
              <w:rPr>
                <w:rFonts w:ascii="Times New Roman" w:hAnsi="Times New Roman" w:cs="Times New Roman"/>
                <w:w w:val="95"/>
                <w:sz w:val="28"/>
                <w:szCs w:val="28"/>
              </w:rPr>
              <w:t>skills</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90"/>
                <w:sz w:val="28"/>
                <w:szCs w:val="28"/>
              </w:rPr>
              <w:t>Критическое</w:t>
            </w:r>
            <w:r w:rsidRPr="00462320">
              <w:rPr>
                <w:rFonts w:ascii="Times New Roman" w:hAnsi="Times New Roman" w:cs="Times New Roman"/>
                <w:spacing w:val="11"/>
                <w:w w:val="90"/>
                <w:sz w:val="28"/>
                <w:szCs w:val="28"/>
              </w:rPr>
              <w:t xml:space="preserve"> </w:t>
            </w:r>
            <w:r w:rsidRPr="00462320">
              <w:rPr>
                <w:rFonts w:ascii="Times New Roman" w:hAnsi="Times New Roman" w:cs="Times New Roman"/>
                <w:w w:val="90"/>
                <w:sz w:val="28"/>
                <w:szCs w:val="28"/>
              </w:rPr>
              <w:t>мышление</w:t>
            </w:r>
          </w:p>
        </w:tc>
      </w:tr>
      <w:tr w:rsidR="00462320" w:rsidRPr="00462320" w:rsidTr="00462320">
        <w:trPr>
          <w:trHeight w:val="453"/>
        </w:trPr>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90"/>
                <w:sz w:val="28"/>
                <w:szCs w:val="28"/>
              </w:rPr>
              <w:t>Decision</w:t>
            </w:r>
            <w:r w:rsidRPr="00462320">
              <w:rPr>
                <w:rFonts w:ascii="Times New Roman" w:hAnsi="Times New Roman" w:cs="Times New Roman"/>
                <w:spacing w:val="13"/>
                <w:sz w:val="28"/>
                <w:szCs w:val="28"/>
              </w:rPr>
              <w:t xml:space="preserve"> </w:t>
            </w:r>
            <w:r w:rsidRPr="00462320">
              <w:rPr>
                <w:rFonts w:ascii="Times New Roman" w:hAnsi="Times New Roman" w:cs="Times New Roman"/>
                <w:w w:val="90"/>
                <w:sz w:val="28"/>
                <w:szCs w:val="28"/>
              </w:rPr>
              <w:t>making</w:t>
            </w:r>
            <w:r w:rsidRPr="00462320">
              <w:rPr>
                <w:rFonts w:ascii="Times New Roman" w:hAnsi="Times New Roman" w:cs="Times New Roman"/>
                <w:spacing w:val="13"/>
                <w:sz w:val="28"/>
                <w:szCs w:val="28"/>
              </w:rPr>
              <w:t xml:space="preserve"> </w:t>
            </w:r>
            <w:r w:rsidRPr="00462320">
              <w:rPr>
                <w:rFonts w:ascii="Times New Roman" w:hAnsi="Times New Roman" w:cs="Times New Roman"/>
                <w:w w:val="90"/>
                <w:sz w:val="28"/>
                <w:szCs w:val="28"/>
              </w:rPr>
              <w:t>skills</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90"/>
                <w:sz w:val="28"/>
                <w:szCs w:val="28"/>
              </w:rPr>
              <w:t>Умение</w:t>
            </w:r>
            <w:r w:rsidRPr="00462320">
              <w:rPr>
                <w:rFonts w:ascii="Times New Roman" w:hAnsi="Times New Roman" w:cs="Times New Roman"/>
                <w:spacing w:val="10"/>
                <w:sz w:val="28"/>
                <w:szCs w:val="28"/>
              </w:rPr>
              <w:t xml:space="preserve"> </w:t>
            </w:r>
            <w:r w:rsidRPr="00462320">
              <w:rPr>
                <w:rFonts w:ascii="Times New Roman" w:hAnsi="Times New Roman" w:cs="Times New Roman"/>
                <w:w w:val="90"/>
                <w:sz w:val="28"/>
                <w:szCs w:val="28"/>
              </w:rPr>
              <w:t>принимать</w:t>
            </w:r>
            <w:r w:rsidRPr="00462320">
              <w:rPr>
                <w:rFonts w:ascii="Times New Roman" w:hAnsi="Times New Roman" w:cs="Times New Roman"/>
                <w:spacing w:val="11"/>
                <w:sz w:val="28"/>
                <w:szCs w:val="28"/>
              </w:rPr>
              <w:t xml:space="preserve"> </w:t>
            </w:r>
            <w:r w:rsidRPr="00462320">
              <w:rPr>
                <w:rFonts w:ascii="Times New Roman" w:hAnsi="Times New Roman" w:cs="Times New Roman"/>
                <w:w w:val="90"/>
                <w:sz w:val="28"/>
                <w:szCs w:val="28"/>
              </w:rPr>
              <w:t>решения</w:t>
            </w:r>
          </w:p>
        </w:tc>
      </w:tr>
      <w:tr w:rsidR="00462320" w:rsidRPr="00462320" w:rsidTr="00462320">
        <w:trPr>
          <w:trHeight w:val="453"/>
        </w:trPr>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spacing w:val="-6"/>
                <w:sz w:val="28"/>
                <w:szCs w:val="28"/>
              </w:rPr>
              <w:t>Effective</w:t>
            </w:r>
            <w:r w:rsidRPr="00462320">
              <w:rPr>
                <w:rFonts w:ascii="Times New Roman" w:hAnsi="Times New Roman" w:cs="Times New Roman"/>
                <w:spacing w:val="-3"/>
                <w:sz w:val="28"/>
                <w:szCs w:val="28"/>
              </w:rPr>
              <w:t xml:space="preserve"> </w:t>
            </w:r>
            <w:r w:rsidRPr="00462320">
              <w:rPr>
                <w:rFonts w:ascii="Times New Roman" w:hAnsi="Times New Roman" w:cs="Times New Roman"/>
                <w:spacing w:val="-6"/>
                <w:sz w:val="28"/>
                <w:szCs w:val="28"/>
              </w:rPr>
              <w:t>listening</w:t>
            </w:r>
            <w:r w:rsidRPr="00462320">
              <w:rPr>
                <w:rFonts w:ascii="Times New Roman" w:hAnsi="Times New Roman" w:cs="Times New Roman"/>
                <w:sz w:val="28"/>
                <w:szCs w:val="28"/>
              </w:rPr>
              <w:t xml:space="preserve"> </w:t>
            </w:r>
            <w:r w:rsidRPr="00462320">
              <w:rPr>
                <w:rFonts w:ascii="Times New Roman" w:hAnsi="Times New Roman" w:cs="Times New Roman"/>
                <w:spacing w:val="-6"/>
                <w:sz w:val="28"/>
                <w:szCs w:val="28"/>
              </w:rPr>
              <w:t>skills</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90"/>
                <w:sz w:val="28"/>
                <w:szCs w:val="28"/>
              </w:rPr>
              <w:t>Умение</w:t>
            </w:r>
            <w:r w:rsidRPr="00462320">
              <w:rPr>
                <w:rFonts w:ascii="Times New Roman" w:hAnsi="Times New Roman" w:cs="Times New Roman"/>
                <w:spacing w:val="6"/>
                <w:sz w:val="28"/>
                <w:szCs w:val="28"/>
              </w:rPr>
              <w:t xml:space="preserve"> </w:t>
            </w:r>
            <w:r w:rsidRPr="00462320">
              <w:rPr>
                <w:rFonts w:ascii="Times New Roman" w:hAnsi="Times New Roman" w:cs="Times New Roman"/>
                <w:w w:val="90"/>
                <w:sz w:val="28"/>
                <w:szCs w:val="28"/>
              </w:rPr>
              <w:t>выслушать</w:t>
            </w:r>
            <w:r w:rsidRPr="00462320">
              <w:rPr>
                <w:rFonts w:ascii="Times New Roman" w:hAnsi="Times New Roman" w:cs="Times New Roman"/>
                <w:spacing w:val="4"/>
                <w:sz w:val="28"/>
                <w:szCs w:val="28"/>
              </w:rPr>
              <w:t xml:space="preserve"> </w:t>
            </w:r>
            <w:r w:rsidRPr="00462320">
              <w:rPr>
                <w:rFonts w:ascii="Times New Roman" w:hAnsi="Times New Roman" w:cs="Times New Roman"/>
                <w:w w:val="90"/>
                <w:sz w:val="28"/>
                <w:szCs w:val="28"/>
              </w:rPr>
              <w:t>собеседника</w:t>
            </w:r>
          </w:p>
        </w:tc>
      </w:tr>
      <w:tr w:rsidR="00462320" w:rsidRPr="00462320" w:rsidTr="00462320">
        <w:trPr>
          <w:trHeight w:val="657"/>
        </w:trPr>
        <w:tc>
          <w:tcPr>
            <w:tcW w:w="0" w:type="auto"/>
          </w:tcPr>
          <w:p w:rsidR="00656A70" w:rsidRPr="00462320" w:rsidRDefault="009D1257" w:rsidP="00462320">
            <w:pPr>
              <w:pStyle w:val="afb"/>
              <w:rPr>
                <w:rFonts w:ascii="Times New Roman" w:hAnsi="Times New Roman" w:cs="Times New Roman"/>
                <w:sz w:val="28"/>
                <w:szCs w:val="28"/>
                <w:lang w:val="en-US"/>
              </w:rPr>
            </w:pPr>
            <w:r w:rsidRPr="00462320">
              <w:rPr>
                <w:rFonts w:ascii="Times New Roman" w:hAnsi="Times New Roman" w:cs="Times New Roman"/>
                <w:w w:val="90"/>
                <w:sz w:val="28"/>
                <w:szCs w:val="28"/>
                <w:lang w:val="en-US"/>
              </w:rPr>
              <w:t xml:space="preserve">Excellent verbal and written communication </w:t>
            </w:r>
            <w:r w:rsidRPr="00462320">
              <w:rPr>
                <w:rFonts w:ascii="Times New Roman" w:hAnsi="Times New Roman" w:cs="Times New Roman"/>
                <w:sz w:val="28"/>
                <w:szCs w:val="28"/>
                <w:lang w:val="en-US"/>
              </w:rPr>
              <w:t>skills</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90"/>
                <w:sz w:val="28"/>
                <w:szCs w:val="28"/>
              </w:rPr>
              <w:t>Отличные</w:t>
            </w:r>
            <w:r w:rsidRPr="00462320">
              <w:rPr>
                <w:rFonts w:ascii="Times New Roman" w:hAnsi="Times New Roman" w:cs="Times New Roman"/>
                <w:sz w:val="28"/>
                <w:szCs w:val="28"/>
              </w:rPr>
              <w:t xml:space="preserve"> </w:t>
            </w:r>
            <w:r w:rsidRPr="00462320">
              <w:rPr>
                <w:rFonts w:ascii="Times New Roman" w:hAnsi="Times New Roman" w:cs="Times New Roman"/>
                <w:w w:val="90"/>
                <w:sz w:val="28"/>
                <w:szCs w:val="28"/>
              </w:rPr>
              <w:t>навыки</w:t>
            </w:r>
            <w:r w:rsidRPr="00462320">
              <w:rPr>
                <w:rFonts w:ascii="Times New Roman" w:hAnsi="Times New Roman" w:cs="Times New Roman"/>
                <w:spacing w:val="-1"/>
                <w:sz w:val="28"/>
                <w:szCs w:val="28"/>
              </w:rPr>
              <w:t xml:space="preserve"> </w:t>
            </w:r>
            <w:r w:rsidRPr="00462320">
              <w:rPr>
                <w:rFonts w:ascii="Times New Roman" w:hAnsi="Times New Roman" w:cs="Times New Roman"/>
                <w:w w:val="90"/>
                <w:sz w:val="28"/>
                <w:szCs w:val="28"/>
              </w:rPr>
              <w:t>устной</w:t>
            </w:r>
            <w:r w:rsidRPr="00462320">
              <w:rPr>
                <w:rFonts w:ascii="Times New Roman" w:hAnsi="Times New Roman" w:cs="Times New Roman"/>
                <w:sz w:val="28"/>
                <w:szCs w:val="28"/>
              </w:rPr>
              <w:t xml:space="preserve"> </w:t>
            </w:r>
            <w:r w:rsidRPr="00462320">
              <w:rPr>
                <w:rFonts w:ascii="Times New Roman" w:hAnsi="Times New Roman" w:cs="Times New Roman"/>
                <w:w w:val="90"/>
                <w:sz w:val="28"/>
                <w:szCs w:val="28"/>
              </w:rPr>
              <w:t>и</w:t>
            </w:r>
            <w:r w:rsidRPr="00462320">
              <w:rPr>
                <w:rFonts w:ascii="Times New Roman" w:hAnsi="Times New Roman" w:cs="Times New Roman"/>
                <w:spacing w:val="1"/>
                <w:sz w:val="28"/>
                <w:szCs w:val="28"/>
              </w:rPr>
              <w:t xml:space="preserve"> </w:t>
            </w:r>
            <w:r w:rsidRPr="00462320">
              <w:rPr>
                <w:rFonts w:ascii="Times New Roman" w:hAnsi="Times New Roman" w:cs="Times New Roman"/>
                <w:w w:val="90"/>
                <w:sz w:val="28"/>
                <w:szCs w:val="28"/>
              </w:rPr>
              <w:t>письменной</w:t>
            </w:r>
            <w:r w:rsidRPr="00462320">
              <w:rPr>
                <w:rFonts w:ascii="Times New Roman" w:hAnsi="Times New Roman" w:cs="Times New Roman"/>
                <w:spacing w:val="-1"/>
                <w:sz w:val="28"/>
                <w:szCs w:val="28"/>
              </w:rPr>
              <w:t xml:space="preserve"> </w:t>
            </w:r>
            <w:r w:rsidRPr="00462320">
              <w:rPr>
                <w:rFonts w:ascii="Times New Roman" w:hAnsi="Times New Roman" w:cs="Times New Roman"/>
                <w:spacing w:val="-4"/>
                <w:w w:val="90"/>
                <w:sz w:val="28"/>
                <w:szCs w:val="28"/>
              </w:rPr>
              <w:t>речи</w:t>
            </w:r>
          </w:p>
        </w:tc>
      </w:tr>
      <w:tr w:rsidR="00462320" w:rsidRPr="00462320" w:rsidTr="00462320">
        <w:trPr>
          <w:trHeight w:val="453"/>
        </w:trPr>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spacing w:val="-8"/>
                <w:sz w:val="28"/>
                <w:szCs w:val="28"/>
              </w:rPr>
              <w:t>Good</w:t>
            </w:r>
            <w:r w:rsidRPr="00462320">
              <w:rPr>
                <w:rFonts w:ascii="Times New Roman" w:hAnsi="Times New Roman" w:cs="Times New Roman"/>
                <w:spacing w:val="-11"/>
                <w:sz w:val="28"/>
                <w:szCs w:val="28"/>
              </w:rPr>
              <w:t xml:space="preserve"> </w:t>
            </w:r>
            <w:r w:rsidRPr="00462320">
              <w:rPr>
                <w:rFonts w:ascii="Times New Roman" w:hAnsi="Times New Roman" w:cs="Times New Roman"/>
                <w:spacing w:val="-8"/>
                <w:sz w:val="28"/>
                <w:szCs w:val="28"/>
              </w:rPr>
              <w:t>sense of</w:t>
            </w:r>
            <w:r w:rsidRPr="00462320">
              <w:rPr>
                <w:rFonts w:ascii="Times New Roman" w:hAnsi="Times New Roman" w:cs="Times New Roman"/>
                <w:spacing w:val="-10"/>
                <w:sz w:val="28"/>
                <w:szCs w:val="28"/>
              </w:rPr>
              <w:t xml:space="preserve"> </w:t>
            </w:r>
            <w:r w:rsidRPr="00462320">
              <w:rPr>
                <w:rFonts w:ascii="Times New Roman" w:hAnsi="Times New Roman" w:cs="Times New Roman"/>
                <w:spacing w:val="-8"/>
                <w:sz w:val="28"/>
                <w:szCs w:val="28"/>
              </w:rPr>
              <w:t>humour</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90"/>
                <w:sz w:val="28"/>
                <w:szCs w:val="28"/>
              </w:rPr>
              <w:t>Хорошее</w:t>
            </w:r>
            <w:r w:rsidRPr="00462320">
              <w:rPr>
                <w:rFonts w:ascii="Times New Roman" w:hAnsi="Times New Roman" w:cs="Times New Roman"/>
                <w:spacing w:val="-3"/>
                <w:sz w:val="28"/>
                <w:szCs w:val="28"/>
              </w:rPr>
              <w:t xml:space="preserve"> </w:t>
            </w:r>
            <w:r w:rsidRPr="00462320">
              <w:rPr>
                <w:rFonts w:ascii="Times New Roman" w:hAnsi="Times New Roman" w:cs="Times New Roman"/>
                <w:w w:val="90"/>
                <w:sz w:val="28"/>
                <w:szCs w:val="28"/>
              </w:rPr>
              <w:t>чувство</w:t>
            </w:r>
            <w:r w:rsidRPr="00462320">
              <w:rPr>
                <w:rFonts w:ascii="Times New Roman" w:hAnsi="Times New Roman" w:cs="Times New Roman"/>
                <w:sz w:val="28"/>
                <w:szCs w:val="28"/>
              </w:rPr>
              <w:t xml:space="preserve"> </w:t>
            </w:r>
            <w:r w:rsidRPr="00462320">
              <w:rPr>
                <w:rFonts w:ascii="Times New Roman" w:hAnsi="Times New Roman" w:cs="Times New Roman"/>
                <w:w w:val="90"/>
                <w:sz w:val="28"/>
                <w:szCs w:val="28"/>
              </w:rPr>
              <w:t>юмора</w:t>
            </w:r>
          </w:p>
        </w:tc>
      </w:tr>
      <w:tr w:rsidR="00462320" w:rsidRPr="00462320" w:rsidTr="00462320">
        <w:trPr>
          <w:trHeight w:val="657"/>
        </w:trPr>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sz w:val="28"/>
                <w:szCs w:val="28"/>
              </w:rPr>
              <w:t>Multitasking</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90"/>
                <w:sz w:val="28"/>
                <w:szCs w:val="28"/>
              </w:rPr>
              <w:t xml:space="preserve">Умение выполнять несколько задач </w:t>
            </w:r>
            <w:r w:rsidRPr="00462320">
              <w:rPr>
                <w:rFonts w:ascii="Times New Roman" w:hAnsi="Times New Roman" w:cs="Times New Roman"/>
                <w:sz w:val="28"/>
                <w:szCs w:val="28"/>
              </w:rPr>
              <w:t>одновременно</w:t>
            </w:r>
          </w:p>
        </w:tc>
      </w:tr>
      <w:tr w:rsidR="00462320" w:rsidRPr="00462320" w:rsidTr="00462320">
        <w:trPr>
          <w:trHeight w:val="453"/>
        </w:trPr>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90"/>
                <w:sz w:val="28"/>
                <w:szCs w:val="28"/>
              </w:rPr>
              <w:t>Organizational</w:t>
            </w:r>
            <w:r w:rsidRPr="00462320">
              <w:rPr>
                <w:rFonts w:ascii="Times New Roman" w:hAnsi="Times New Roman" w:cs="Times New Roman"/>
                <w:spacing w:val="44"/>
                <w:sz w:val="28"/>
                <w:szCs w:val="28"/>
              </w:rPr>
              <w:t xml:space="preserve"> </w:t>
            </w:r>
            <w:r w:rsidRPr="00462320">
              <w:rPr>
                <w:rFonts w:ascii="Times New Roman" w:hAnsi="Times New Roman" w:cs="Times New Roman"/>
                <w:sz w:val="28"/>
                <w:szCs w:val="28"/>
              </w:rPr>
              <w:t>skills</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90"/>
                <w:sz w:val="28"/>
                <w:szCs w:val="28"/>
              </w:rPr>
              <w:t>Организаторские</w:t>
            </w:r>
            <w:r w:rsidRPr="00462320">
              <w:rPr>
                <w:rFonts w:ascii="Times New Roman" w:hAnsi="Times New Roman" w:cs="Times New Roman"/>
                <w:spacing w:val="30"/>
                <w:sz w:val="28"/>
                <w:szCs w:val="28"/>
              </w:rPr>
              <w:t xml:space="preserve"> </w:t>
            </w:r>
            <w:r w:rsidRPr="00462320">
              <w:rPr>
                <w:rFonts w:ascii="Times New Roman" w:hAnsi="Times New Roman" w:cs="Times New Roman"/>
                <w:sz w:val="28"/>
                <w:szCs w:val="28"/>
              </w:rPr>
              <w:t>способности</w:t>
            </w:r>
          </w:p>
        </w:tc>
      </w:tr>
      <w:tr w:rsidR="00462320" w:rsidRPr="00462320" w:rsidTr="00462320">
        <w:trPr>
          <w:trHeight w:val="453"/>
        </w:trPr>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90"/>
                <w:sz w:val="28"/>
                <w:szCs w:val="28"/>
              </w:rPr>
              <w:t>Positive</w:t>
            </w:r>
            <w:r w:rsidRPr="00462320">
              <w:rPr>
                <w:rFonts w:ascii="Times New Roman" w:hAnsi="Times New Roman" w:cs="Times New Roman"/>
                <w:spacing w:val="18"/>
                <w:sz w:val="28"/>
                <w:szCs w:val="28"/>
              </w:rPr>
              <w:t xml:space="preserve"> </w:t>
            </w:r>
            <w:r w:rsidRPr="00462320">
              <w:rPr>
                <w:rFonts w:ascii="Times New Roman" w:hAnsi="Times New Roman" w:cs="Times New Roman"/>
                <w:sz w:val="28"/>
                <w:szCs w:val="28"/>
              </w:rPr>
              <w:t>attitude</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90"/>
                <w:sz w:val="28"/>
                <w:szCs w:val="28"/>
              </w:rPr>
              <w:t>Позитивное</w:t>
            </w:r>
            <w:r w:rsidRPr="00462320">
              <w:rPr>
                <w:rFonts w:ascii="Times New Roman" w:hAnsi="Times New Roman" w:cs="Times New Roman"/>
                <w:sz w:val="28"/>
                <w:szCs w:val="28"/>
              </w:rPr>
              <w:t xml:space="preserve"> мышление</w:t>
            </w:r>
          </w:p>
        </w:tc>
      </w:tr>
      <w:tr w:rsidR="00462320" w:rsidRPr="00462320" w:rsidTr="00462320">
        <w:trPr>
          <w:trHeight w:val="455"/>
        </w:trPr>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spacing w:val="2"/>
                <w:w w:val="90"/>
                <w:sz w:val="28"/>
                <w:szCs w:val="28"/>
              </w:rPr>
              <w:t>Problem-solving</w:t>
            </w:r>
            <w:r w:rsidRPr="00462320">
              <w:rPr>
                <w:rFonts w:ascii="Times New Roman" w:hAnsi="Times New Roman" w:cs="Times New Roman"/>
                <w:spacing w:val="32"/>
                <w:sz w:val="28"/>
                <w:szCs w:val="28"/>
              </w:rPr>
              <w:t xml:space="preserve"> </w:t>
            </w:r>
            <w:r w:rsidRPr="00462320">
              <w:rPr>
                <w:rFonts w:ascii="Times New Roman" w:hAnsi="Times New Roman" w:cs="Times New Roman"/>
                <w:w w:val="90"/>
                <w:sz w:val="28"/>
                <w:szCs w:val="28"/>
              </w:rPr>
              <w:t>skills</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90"/>
                <w:sz w:val="28"/>
                <w:szCs w:val="28"/>
              </w:rPr>
              <w:t>Умение</w:t>
            </w:r>
            <w:r w:rsidRPr="00462320">
              <w:rPr>
                <w:rFonts w:ascii="Times New Roman" w:hAnsi="Times New Roman" w:cs="Times New Roman"/>
                <w:spacing w:val="4"/>
                <w:sz w:val="28"/>
                <w:szCs w:val="28"/>
              </w:rPr>
              <w:t xml:space="preserve"> </w:t>
            </w:r>
            <w:r w:rsidRPr="00462320">
              <w:rPr>
                <w:rFonts w:ascii="Times New Roman" w:hAnsi="Times New Roman" w:cs="Times New Roman"/>
                <w:w w:val="90"/>
                <w:sz w:val="28"/>
                <w:szCs w:val="28"/>
              </w:rPr>
              <w:t>решать</w:t>
            </w:r>
            <w:r w:rsidRPr="00462320">
              <w:rPr>
                <w:rFonts w:ascii="Times New Roman" w:hAnsi="Times New Roman" w:cs="Times New Roman"/>
                <w:spacing w:val="4"/>
                <w:sz w:val="28"/>
                <w:szCs w:val="28"/>
              </w:rPr>
              <w:t xml:space="preserve"> </w:t>
            </w:r>
            <w:r w:rsidRPr="00462320">
              <w:rPr>
                <w:rFonts w:ascii="Times New Roman" w:hAnsi="Times New Roman" w:cs="Times New Roman"/>
                <w:w w:val="90"/>
                <w:sz w:val="28"/>
                <w:szCs w:val="28"/>
              </w:rPr>
              <w:t>проблемы</w:t>
            </w:r>
          </w:p>
        </w:tc>
      </w:tr>
      <w:tr w:rsidR="00462320" w:rsidRPr="00462320" w:rsidTr="00462320">
        <w:trPr>
          <w:trHeight w:val="453"/>
        </w:trPr>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90"/>
                <w:sz w:val="28"/>
                <w:szCs w:val="28"/>
              </w:rPr>
              <w:t>Quick</w:t>
            </w:r>
            <w:r w:rsidRPr="00462320">
              <w:rPr>
                <w:rFonts w:ascii="Times New Roman" w:hAnsi="Times New Roman" w:cs="Times New Roman"/>
                <w:spacing w:val="8"/>
                <w:sz w:val="28"/>
                <w:szCs w:val="28"/>
              </w:rPr>
              <w:t xml:space="preserve"> </w:t>
            </w:r>
            <w:r w:rsidRPr="00462320">
              <w:rPr>
                <w:rFonts w:ascii="Times New Roman" w:hAnsi="Times New Roman" w:cs="Times New Roman"/>
                <w:w w:val="90"/>
                <w:sz w:val="28"/>
                <w:szCs w:val="28"/>
              </w:rPr>
              <w:t>learning</w:t>
            </w:r>
            <w:r w:rsidRPr="00462320">
              <w:rPr>
                <w:rFonts w:ascii="Times New Roman" w:hAnsi="Times New Roman" w:cs="Times New Roman"/>
                <w:spacing w:val="8"/>
                <w:sz w:val="28"/>
                <w:szCs w:val="28"/>
              </w:rPr>
              <w:t xml:space="preserve"> </w:t>
            </w:r>
            <w:r w:rsidRPr="00462320">
              <w:rPr>
                <w:rFonts w:ascii="Times New Roman" w:hAnsi="Times New Roman" w:cs="Times New Roman"/>
                <w:w w:val="90"/>
                <w:sz w:val="28"/>
                <w:szCs w:val="28"/>
              </w:rPr>
              <w:t>skills</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90"/>
                <w:sz w:val="28"/>
                <w:szCs w:val="28"/>
              </w:rPr>
              <w:t>Быстрая</w:t>
            </w:r>
            <w:r w:rsidRPr="00462320">
              <w:rPr>
                <w:rFonts w:ascii="Times New Roman" w:hAnsi="Times New Roman" w:cs="Times New Roman"/>
                <w:sz w:val="28"/>
                <w:szCs w:val="28"/>
              </w:rPr>
              <w:t xml:space="preserve"> обучаемость</w:t>
            </w:r>
          </w:p>
        </w:tc>
      </w:tr>
      <w:tr w:rsidR="00462320" w:rsidRPr="00462320" w:rsidTr="00462320">
        <w:trPr>
          <w:trHeight w:val="453"/>
        </w:trPr>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sz w:val="28"/>
                <w:szCs w:val="28"/>
              </w:rPr>
              <w:t>Resourcefulness</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90"/>
                <w:sz w:val="28"/>
                <w:szCs w:val="28"/>
              </w:rPr>
              <w:t>Находчивость,</w:t>
            </w:r>
            <w:r w:rsidRPr="00462320">
              <w:rPr>
                <w:rFonts w:ascii="Times New Roman" w:hAnsi="Times New Roman" w:cs="Times New Roman"/>
                <w:sz w:val="28"/>
                <w:szCs w:val="28"/>
              </w:rPr>
              <w:t xml:space="preserve"> </w:t>
            </w:r>
            <w:r w:rsidRPr="00462320">
              <w:rPr>
                <w:rFonts w:ascii="Times New Roman" w:hAnsi="Times New Roman" w:cs="Times New Roman"/>
                <w:w w:val="95"/>
                <w:sz w:val="28"/>
                <w:szCs w:val="28"/>
              </w:rPr>
              <w:t>изобретательность</w:t>
            </w:r>
          </w:p>
        </w:tc>
      </w:tr>
      <w:tr w:rsidR="00462320" w:rsidRPr="00462320" w:rsidTr="00462320">
        <w:trPr>
          <w:trHeight w:val="455"/>
        </w:trPr>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90"/>
                <w:sz w:val="28"/>
                <w:szCs w:val="28"/>
              </w:rPr>
              <w:t>Risk</w:t>
            </w:r>
            <w:r w:rsidRPr="00462320">
              <w:rPr>
                <w:rFonts w:ascii="Times New Roman" w:hAnsi="Times New Roman" w:cs="Times New Roman"/>
                <w:spacing w:val="-1"/>
                <w:w w:val="90"/>
                <w:sz w:val="28"/>
                <w:szCs w:val="28"/>
              </w:rPr>
              <w:t xml:space="preserve"> </w:t>
            </w:r>
            <w:r w:rsidRPr="00462320">
              <w:rPr>
                <w:rFonts w:ascii="Times New Roman" w:hAnsi="Times New Roman" w:cs="Times New Roman"/>
                <w:sz w:val="28"/>
                <w:szCs w:val="28"/>
              </w:rPr>
              <w:t>taking</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90"/>
                <w:sz w:val="28"/>
                <w:szCs w:val="28"/>
              </w:rPr>
              <w:t>Готовность</w:t>
            </w:r>
            <w:r w:rsidRPr="00462320">
              <w:rPr>
                <w:rFonts w:ascii="Times New Roman" w:hAnsi="Times New Roman" w:cs="Times New Roman"/>
                <w:spacing w:val="3"/>
                <w:sz w:val="28"/>
                <w:szCs w:val="28"/>
              </w:rPr>
              <w:t xml:space="preserve"> </w:t>
            </w:r>
            <w:r w:rsidRPr="00462320">
              <w:rPr>
                <w:rFonts w:ascii="Times New Roman" w:hAnsi="Times New Roman" w:cs="Times New Roman"/>
                <w:w w:val="90"/>
                <w:sz w:val="28"/>
                <w:szCs w:val="28"/>
              </w:rPr>
              <w:t>принимать</w:t>
            </w:r>
            <w:r w:rsidRPr="00462320">
              <w:rPr>
                <w:rFonts w:ascii="Times New Roman" w:hAnsi="Times New Roman" w:cs="Times New Roman"/>
                <w:spacing w:val="4"/>
                <w:sz w:val="28"/>
                <w:szCs w:val="28"/>
              </w:rPr>
              <w:t xml:space="preserve"> </w:t>
            </w:r>
            <w:r w:rsidRPr="00462320">
              <w:rPr>
                <w:rFonts w:ascii="Times New Roman" w:hAnsi="Times New Roman" w:cs="Times New Roman"/>
                <w:w w:val="90"/>
                <w:sz w:val="28"/>
                <w:szCs w:val="28"/>
              </w:rPr>
              <w:t>риски</w:t>
            </w:r>
          </w:p>
        </w:tc>
      </w:tr>
      <w:tr w:rsidR="00462320" w:rsidRPr="00462320" w:rsidTr="00462320">
        <w:trPr>
          <w:trHeight w:val="453"/>
        </w:trPr>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spacing w:val="-4"/>
                <w:sz w:val="28"/>
                <w:szCs w:val="28"/>
              </w:rPr>
              <w:t>Sales</w:t>
            </w:r>
            <w:r w:rsidRPr="00462320">
              <w:rPr>
                <w:rFonts w:ascii="Times New Roman" w:hAnsi="Times New Roman" w:cs="Times New Roman"/>
                <w:spacing w:val="-11"/>
                <w:sz w:val="28"/>
                <w:szCs w:val="28"/>
              </w:rPr>
              <w:t xml:space="preserve"> </w:t>
            </w:r>
            <w:r w:rsidRPr="00462320">
              <w:rPr>
                <w:rFonts w:ascii="Times New Roman" w:hAnsi="Times New Roman" w:cs="Times New Roman"/>
                <w:sz w:val="28"/>
                <w:szCs w:val="28"/>
              </w:rPr>
              <w:t>Ability</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90"/>
                <w:sz w:val="28"/>
                <w:szCs w:val="28"/>
              </w:rPr>
              <w:t>Умение</w:t>
            </w:r>
            <w:r w:rsidRPr="00462320">
              <w:rPr>
                <w:rFonts w:ascii="Times New Roman" w:hAnsi="Times New Roman" w:cs="Times New Roman"/>
                <w:spacing w:val="-3"/>
                <w:sz w:val="28"/>
                <w:szCs w:val="28"/>
              </w:rPr>
              <w:t xml:space="preserve"> </w:t>
            </w:r>
            <w:r w:rsidRPr="00462320">
              <w:rPr>
                <w:rFonts w:ascii="Times New Roman" w:hAnsi="Times New Roman" w:cs="Times New Roman"/>
                <w:w w:val="90"/>
                <w:sz w:val="28"/>
                <w:szCs w:val="28"/>
              </w:rPr>
              <w:t>работать</w:t>
            </w:r>
            <w:r w:rsidRPr="00462320">
              <w:rPr>
                <w:rFonts w:ascii="Times New Roman" w:hAnsi="Times New Roman" w:cs="Times New Roman"/>
                <w:sz w:val="28"/>
                <w:szCs w:val="28"/>
              </w:rPr>
              <w:t xml:space="preserve"> </w:t>
            </w:r>
            <w:r w:rsidRPr="00462320">
              <w:rPr>
                <w:rFonts w:ascii="Times New Roman" w:hAnsi="Times New Roman" w:cs="Times New Roman"/>
                <w:w w:val="90"/>
                <w:sz w:val="28"/>
                <w:szCs w:val="28"/>
              </w:rPr>
              <w:t>в</w:t>
            </w:r>
            <w:r w:rsidRPr="00462320">
              <w:rPr>
                <w:rFonts w:ascii="Times New Roman" w:hAnsi="Times New Roman" w:cs="Times New Roman"/>
                <w:sz w:val="28"/>
                <w:szCs w:val="28"/>
              </w:rPr>
              <w:t xml:space="preserve"> </w:t>
            </w:r>
            <w:r w:rsidRPr="00462320">
              <w:rPr>
                <w:rFonts w:ascii="Times New Roman" w:hAnsi="Times New Roman" w:cs="Times New Roman"/>
                <w:w w:val="90"/>
                <w:sz w:val="28"/>
                <w:szCs w:val="28"/>
              </w:rPr>
              <w:t>сфере</w:t>
            </w:r>
            <w:r w:rsidRPr="00462320">
              <w:rPr>
                <w:rFonts w:ascii="Times New Roman" w:hAnsi="Times New Roman" w:cs="Times New Roman"/>
                <w:sz w:val="28"/>
                <w:szCs w:val="28"/>
              </w:rPr>
              <w:t xml:space="preserve"> </w:t>
            </w:r>
            <w:r w:rsidRPr="00462320">
              <w:rPr>
                <w:rFonts w:ascii="Times New Roman" w:hAnsi="Times New Roman" w:cs="Times New Roman"/>
                <w:w w:val="90"/>
                <w:sz w:val="28"/>
                <w:szCs w:val="28"/>
              </w:rPr>
              <w:t>продаж</w:t>
            </w:r>
          </w:p>
        </w:tc>
      </w:tr>
      <w:tr w:rsidR="00462320" w:rsidRPr="00462320" w:rsidTr="00462320">
        <w:trPr>
          <w:trHeight w:val="453"/>
        </w:trPr>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90"/>
                <w:sz w:val="28"/>
                <w:szCs w:val="28"/>
              </w:rPr>
              <w:t>Strategic</w:t>
            </w:r>
            <w:r w:rsidRPr="00462320">
              <w:rPr>
                <w:rFonts w:ascii="Times New Roman" w:hAnsi="Times New Roman" w:cs="Times New Roman"/>
                <w:spacing w:val="24"/>
                <w:sz w:val="28"/>
                <w:szCs w:val="28"/>
              </w:rPr>
              <w:t xml:space="preserve"> </w:t>
            </w:r>
            <w:r w:rsidRPr="00462320">
              <w:rPr>
                <w:rFonts w:ascii="Times New Roman" w:hAnsi="Times New Roman" w:cs="Times New Roman"/>
                <w:sz w:val="28"/>
                <w:szCs w:val="28"/>
              </w:rPr>
              <w:t>thinking</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90"/>
                <w:sz w:val="28"/>
                <w:szCs w:val="28"/>
              </w:rPr>
              <w:t>Стратегическое</w:t>
            </w:r>
            <w:r w:rsidRPr="00462320">
              <w:rPr>
                <w:rFonts w:ascii="Times New Roman" w:hAnsi="Times New Roman" w:cs="Times New Roman"/>
                <w:spacing w:val="25"/>
                <w:sz w:val="28"/>
                <w:szCs w:val="28"/>
              </w:rPr>
              <w:t xml:space="preserve"> </w:t>
            </w:r>
            <w:r w:rsidRPr="00462320">
              <w:rPr>
                <w:rFonts w:ascii="Times New Roman" w:hAnsi="Times New Roman" w:cs="Times New Roman"/>
                <w:sz w:val="28"/>
                <w:szCs w:val="28"/>
              </w:rPr>
              <w:t>мышление</w:t>
            </w:r>
          </w:p>
        </w:tc>
      </w:tr>
      <w:tr w:rsidR="00462320" w:rsidRPr="00462320" w:rsidTr="00462320">
        <w:trPr>
          <w:trHeight w:val="455"/>
        </w:trPr>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spacing w:val="-6"/>
                <w:sz w:val="28"/>
                <w:szCs w:val="28"/>
              </w:rPr>
              <w:t>Strong</w:t>
            </w:r>
            <w:r w:rsidRPr="00462320">
              <w:rPr>
                <w:rFonts w:ascii="Times New Roman" w:hAnsi="Times New Roman" w:cs="Times New Roman"/>
                <w:spacing w:val="-11"/>
                <w:sz w:val="28"/>
                <w:szCs w:val="28"/>
              </w:rPr>
              <w:t xml:space="preserve"> </w:t>
            </w:r>
            <w:r w:rsidRPr="00462320">
              <w:rPr>
                <w:rFonts w:ascii="Times New Roman" w:hAnsi="Times New Roman" w:cs="Times New Roman"/>
                <w:spacing w:val="-6"/>
                <w:sz w:val="28"/>
                <w:szCs w:val="28"/>
              </w:rPr>
              <w:t>analytical</w:t>
            </w:r>
            <w:r w:rsidRPr="00462320">
              <w:rPr>
                <w:rFonts w:ascii="Times New Roman" w:hAnsi="Times New Roman" w:cs="Times New Roman"/>
                <w:spacing w:val="-10"/>
                <w:sz w:val="28"/>
                <w:szCs w:val="28"/>
              </w:rPr>
              <w:t xml:space="preserve"> </w:t>
            </w:r>
            <w:r w:rsidRPr="00462320">
              <w:rPr>
                <w:rFonts w:ascii="Times New Roman" w:hAnsi="Times New Roman" w:cs="Times New Roman"/>
                <w:spacing w:val="-6"/>
                <w:sz w:val="28"/>
                <w:szCs w:val="28"/>
              </w:rPr>
              <w:t>thinking</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90"/>
                <w:sz w:val="28"/>
                <w:szCs w:val="28"/>
              </w:rPr>
              <w:t>Хорошие</w:t>
            </w:r>
            <w:r w:rsidRPr="00462320">
              <w:rPr>
                <w:rFonts w:ascii="Times New Roman" w:hAnsi="Times New Roman" w:cs="Times New Roman"/>
                <w:spacing w:val="4"/>
                <w:sz w:val="28"/>
                <w:szCs w:val="28"/>
              </w:rPr>
              <w:t xml:space="preserve"> </w:t>
            </w:r>
            <w:r w:rsidRPr="00462320">
              <w:rPr>
                <w:rFonts w:ascii="Times New Roman" w:hAnsi="Times New Roman" w:cs="Times New Roman"/>
                <w:w w:val="90"/>
                <w:sz w:val="28"/>
                <w:szCs w:val="28"/>
              </w:rPr>
              <w:t>аналитические</w:t>
            </w:r>
            <w:r w:rsidRPr="00462320">
              <w:rPr>
                <w:rFonts w:ascii="Times New Roman" w:hAnsi="Times New Roman" w:cs="Times New Roman"/>
                <w:spacing w:val="5"/>
                <w:sz w:val="28"/>
                <w:szCs w:val="28"/>
              </w:rPr>
              <w:t xml:space="preserve"> </w:t>
            </w:r>
            <w:r w:rsidRPr="00462320">
              <w:rPr>
                <w:rFonts w:ascii="Times New Roman" w:hAnsi="Times New Roman" w:cs="Times New Roman"/>
                <w:w w:val="90"/>
                <w:sz w:val="28"/>
                <w:szCs w:val="28"/>
              </w:rPr>
              <w:t>способности</w:t>
            </w:r>
          </w:p>
        </w:tc>
      </w:tr>
      <w:tr w:rsidR="00462320" w:rsidRPr="00462320" w:rsidTr="00462320">
        <w:trPr>
          <w:trHeight w:val="453"/>
        </w:trPr>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90"/>
                <w:sz w:val="28"/>
                <w:szCs w:val="28"/>
              </w:rPr>
              <w:t>Time</w:t>
            </w:r>
            <w:r w:rsidRPr="00462320">
              <w:rPr>
                <w:rFonts w:ascii="Times New Roman" w:hAnsi="Times New Roman" w:cs="Times New Roman"/>
                <w:spacing w:val="21"/>
                <w:sz w:val="28"/>
                <w:szCs w:val="28"/>
              </w:rPr>
              <w:t xml:space="preserve"> </w:t>
            </w:r>
            <w:r w:rsidRPr="00462320">
              <w:rPr>
                <w:rFonts w:ascii="Times New Roman" w:hAnsi="Times New Roman" w:cs="Times New Roman"/>
                <w:w w:val="90"/>
                <w:sz w:val="28"/>
                <w:szCs w:val="28"/>
              </w:rPr>
              <w:t>management</w:t>
            </w:r>
            <w:r w:rsidRPr="00462320">
              <w:rPr>
                <w:rFonts w:ascii="Times New Roman" w:hAnsi="Times New Roman" w:cs="Times New Roman"/>
                <w:spacing w:val="21"/>
                <w:sz w:val="28"/>
                <w:szCs w:val="28"/>
              </w:rPr>
              <w:t xml:space="preserve"> </w:t>
            </w:r>
            <w:r w:rsidRPr="00462320">
              <w:rPr>
                <w:rFonts w:ascii="Times New Roman" w:hAnsi="Times New Roman" w:cs="Times New Roman"/>
                <w:w w:val="90"/>
                <w:sz w:val="28"/>
                <w:szCs w:val="28"/>
              </w:rPr>
              <w:t>skills</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90"/>
                <w:sz w:val="28"/>
                <w:szCs w:val="28"/>
              </w:rPr>
              <w:t>Умение</w:t>
            </w:r>
            <w:r w:rsidRPr="00462320">
              <w:rPr>
                <w:rFonts w:ascii="Times New Roman" w:hAnsi="Times New Roman" w:cs="Times New Roman"/>
                <w:spacing w:val="10"/>
                <w:sz w:val="28"/>
                <w:szCs w:val="28"/>
              </w:rPr>
              <w:t xml:space="preserve"> </w:t>
            </w:r>
            <w:r w:rsidRPr="00462320">
              <w:rPr>
                <w:rFonts w:ascii="Times New Roman" w:hAnsi="Times New Roman" w:cs="Times New Roman"/>
                <w:w w:val="90"/>
                <w:sz w:val="28"/>
                <w:szCs w:val="28"/>
              </w:rPr>
              <w:t>управлять</w:t>
            </w:r>
            <w:r w:rsidRPr="00462320">
              <w:rPr>
                <w:rFonts w:ascii="Times New Roman" w:hAnsi="Times New Roman" w:cs="Times New Roman"/>
                <w:spacing w:val="10"/>
                <w:sz w:val="28"/>
                <w:szCs w:val="28"/>
              </w:rPr>
              <w:t xml:space="preserve"> </w:t>
            </w:r>
            <w:r w:rsidRPr="00462320">
              <w:rPr>
                <w:rFonts w:ascii="Times New Roman" w:hAnsi="Times New Roman" w:cs="Times New Roman"/>
                <w:w w:val="90"/>
                <w:sz w:val="28"/>
                <w:szCs w:val="28"/>
              </w:rPr>
              <w:t>временем</w:t>
            </w:r>
          </w:p>
        </w:tc>
      </w:tr>
      <w:tr w:rsidR="00462320" w:rsidRPr="00462320" w:rsidTr="00462320">
        <w:trPr>
          <w:trHeight w:val="455"/>
        </w:trPr>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90"/>
                <w:sz w:val="28"/>
                <w:szCs w:val="28"/>
              </w:rPr>
              <w:t>Willingness</w:t>
            </w:r>
            <w:r w:rsidRPr="00462320">
              <w:rPr>
                <w:rFonts w:ascii="Times New Roman" w:hAnsi="Times New Roman" w:cs="Times New Roman"/>
                <w:spacing w:val="13"/>
                <w:sz w:val="28"/>
                <w:szCs w:val="28"/>
              </w:rPr>
              <w:t xml:space="preserve"> </w:t>
            </w:r>
            <w:r w:rsidRPr="00462320">
              <w:rPr>
                <w:rFonts w:ascii="Times New Roman" w:hAnsi="Times New Roman" w:cs="Times New Roman"/>
                <w:w w:val="90"/>
                <w:sz w:val="28"/>
                <w:szCs w:val="28"/>
              </w:rPr>
              <w:t>to</w:t>
            </w:r>
            <w:r w:rsidRPr="00462320">
              <w:rPr>
                <w:rFonts w:ascii="Times New Roman" w:hAnsi="Times New Roman" w:cs="Times New Roman"/>
                <w:spacing w:val="14"/>
                <w:sz w:val="28"/>
                <w:szCs w:val="28"/>
              </w:rPr>
              <w:t xml:space="preserve"> </w:t>
            </w:r>
            <w:r w:rsidRPr="00462320">
              <w:rPr>
                <w:rFonts w:ascii="Times New Roman" w:hAnsi="Times New Roman" w:cs="Times New Roman"/>
                <w:spacing w:val="-4"/>
                <w:w w:val="90"/>
                <w:sz w:val="28"/>
                <w:szCs w:val="28"/>
              </w:rPr>
              <w:t>learn</w:t>
            </w:r>
          </w:p>
        </w:tc>
        <w:tc>
          <w:tcPr>
            <w:tcW w:w="0" w:type="auto"/>
          </w:tcPr>
          <w:p w:rsidR="00656A70" w:rsidRPr="00462320" w:rsidRDefault="009D1257" w:rsidP="00462320">
            <w:pPr>
              <w:pStyle w:val="afb"/>
              <w:rPr>
                <w:rFonts w:ascii="Times New Roman" w:hAnsi="Times New Roman" w:cs="Times New Roman"/>
                <w:sz w:val="28"/>
                <w:szCs w:val="28"/>
              </w:rPr>
            </w:pPr>
            <w:r w:rsidRPr="00462320">
              <w:rPr>
                <w:rFonts w:ascii="Times New Roman" w:hAnsi="Times New Roman" w:cs="Times New Roman"/>
                <w:w w:val="90"/>
                <w:sz w:val="28"/>
                <w:szCs w:val="28"/>
              </w:rPr>
              <w:t>Готовность</w:t>
            </w:r>
            <w:r w:rsidRPr="00462320">
              <w:rPr>
                <w:rFonts w:ascii="Times New Roman" w:hAnsi="Times New Roman" w:cs="Times New Roman"/>
                <w:spacing w:val="-1"/>
                <w:sz w:val="28"/>
                <w:szCs w:val="28"/>
              </w:rPr>
              <w:t xml:space="preserve"> </w:t>
            </w:r>
            <w:r w:rsidRPr="00462320">
              <w:rPr>
                <w:rFonts w:ascii="Times New Roman" w:hAnsi="Times New Roman" w:cs="Times New Roman"/>
                <w:sz w:val="28"/>
                <w:szCs w:val="28"/>
              </w:rPr>
              <w:t>обучаться</w:t>
            </w:r>
          </w:p>
        </w:tc>
      </w:tr>
    </w:tbl>
    <w:p w:rsidR="00656A70" w:rsidRDefault="00656A70">
      <w:pPr>
        <w:spacing w:after="0" w:line="240" w:lineRule="auto"/>
        <w:jc w:val="both"/>
        <w:rPr>
          <w:rFonts w:ascii="Times New Roman" w:eastAsia="Calibri" w:hAnsi="Times New Roman" w:cs="Times New Roman"/>
          <w:bCs/>
          <w:sz w:val="28"/>
          <w:szCs w:val="26"/>
          <w:highlight w:val="green"/>
          <w:lang w:val="en-US"/>
        </w:rPr>
      </w:pPr>
    </w:p>
    <w:p w:rsidR="00462320" w:rsidRPr="00E97D92" w:rsidRDefault="00462320">
      <w:pPr>
        <w:spacing w:after="0" w:line="240" w:lineRule="auto"/>
        <w:jc w:val="both"/>
        <w:rPr>
          <w:rFonts w:ascii="Times New Roman" w:eastAsia="Calibri" w:hAnsi="Times New Roman" w:cs="Times New Roman"/>
          <w:bCs/>
          <w:sz w:val="28"/>
          <w:szCs w:val="26"/>
          <w:highlight w:val="green"/>
          <w:lang w:val="en-US"/>
        </w:rPr>
      </w:pPr>
    </w:p>
    <w:p w:rsidR="00656A70" w:rsidRPr="00E97D92" w:rsidRDefault="009D1257">
      <w:pPr>
        <w:pStyle w:val="1"/>
        <w:jc w:val="center"/>
        <w:rPr>
          <w:color w:val="auto"/>
          <w:lang w:val="en-US"/>
        </w:rPr>
      </w:pPr>
      <w:r w:rsidRPr="00E97D92">
        <w:rPr>
          <w:rFonts w:ascii="Times New Roman" w:eastAsia="Calibri" w:hAnsi="Times New Roman" w:cs="Times New Roman"/>
          <w:b/>
          <w:color w:val="auto"/>
          <w:sz w:val="28"/>
        </w:rPr>
        <w:t>Вариант</w:t>
      </w:r>
      <w:r w:rsidRPr="00E97D92">
        <w:rPr>
          <w:rFonts w:ascii="Times New Roman" w:eastAsia="Calibri" w:hAnsi="Times New Roman" w:cs="Times New Roman"/>
          <w:b/>
          <w:color w:val="auto"/>
          <w:sz w:val="28"/>
          <w:lang w:val="en-US"/>
        </w:rPr>
        <w:t xml:space="preserve"> 1</w:t>
      </w:r>
    </w:p>
    <w:p w:rsidR="00656A70" w:rsidRPr="00E97D92" w:rsidRDefault="009D1257">
      <w:pPr>
        <w:numPr>
          <w:ilvl w:val="0"/>
          <w:numId w:val="9"/>
        </w:numPr>
        <w:rPr>
          <w:rFonts w:ascii="Times New Roman" w:eastAsia="Calibri" w:hAnsi="Times New Roman" w:cs="Times New Roman"/>
          <w:b/>
          <w:bCs/>
          <w:sz w:val="28"/>
          <w:szCs w:val="28"/>
          <w:lang w:val="en-US"/>
        </w:rPr>
      </w:pPr>
      <w:r w:rsidRPr="00E97D92">
        <w:rPr>
          <w:rFonts w:ascii="Times New Roman" w:eastAsia="Calibri" w:hAnsi="Times New Roman" w:cs="Times New Roman"/>
          <w:b/>
          <w:sz w:val="28"/>
          <w:szCs w:val="28"/>
          <w:lang w:val="en-US"/>
        </w:rPr>
        <w:t>Render the following article using the cliche from lecture No. 1.</w:t>
      </w:r>
    </w:p>
    <w:p w:rsidR="00656A70" w:rsidRPr="00E97D92" w:rsidRDefault="009D1257" w:rsidP="00E97D92">
      <w:pPr>
        <w:pStyle w:val="afb"/>
        <w:jc w:val="center"/>
        <w:rPr>
          <w:rFonts w:ascii="Times New Roman" w:hAnsi="Times New Roman" w:cs="Times New Roman"/>
          <w:b/>
          <w:sz w:val="28"/>
          <w:szCs w:val="28"/>
          <w:lang w:val="en-US"/>
        </w:rPr>
      </w:pPr>
      <w:r w:rsidRPr="00E97D92">
        <w:rPr>
          <w:rFonts w:ascii="Times New Roman" w:hAnsi="Times New Roman" w:cs="Times New Roman"/>
          <w:b/>
          <w:sz w:val="28"/>
          <w:szCs w:val="28"/>
          <w:shd w:val="clear" w:color="auto" w:fill="FFFFFF"/>
          <w:lang w:val="en-US"/>
        </w:rPr>
        <w:t>Cathay Pacific says 15 jets need new part after Rolls-Royce engine problem</w:t>
      </w:r>
    </w:p>
    <w:p w:rsidR="00656A70" w:rsidRPr="00E97D92" w:rsidRDefault="009D1257">
      <w:pPr>
        <w:pStyle w:val="af3"/>
        <w:spacing w:beforeAutospacing="0" w:after="120" w:afterAutospacing="0" w:line="15" w:lineRule="atLeast"/>
        <w:jc w:val="center"/>
        <w:textAlignment w:val="baseline"/>
        <w:rPr>
          <w:rFonts w:eastAsia="Georgia"/>
          <w:sz w:val="28"/>
          <w:szCs w:val="28"/>
          <w:shd w:val="clear" w:color="auto" w:fill="FFFFFF"/>
          <w:lang w:val="en-US"/>
        </w:rPr>
      </w:pPr>
      <w:r w:rsidRPr="00E97D92">
        <w:rPr>
          <w:rFonts w:eastAsia="Georgia"/>
          <w:sz w:val="28"/>
          <w:szCs w:val="28"/>
          <w:shd w:val="clear" w:color="auto" w:fill="FFFFFF"/>
          <w:lang w:val="en-US"/>
        </w:rPr>
        <w:t>Singapore Airlines also says it is inspecting aircraft after component failure on rival’s Airbus A350</w:t>
      </w:r>
    </w:p>
    <w:p w:rsidR="00656A70" w:rsidRPr="00E97D92" w:rsidRDefault="009C3EB9">
      <w:pPr>
        <w:pStyle w:val="af3"/>
        <w:spacing w:beforeAutospacing="0" w:after="120" w:afterAutospacing="0" w:line="15" w:lineRule="atLeast"/>
        <w:jc w:val="right"/>
        <w:textAlignment w:val="baseline"/>
        <w:rPr>
          <w:rFonts w:eastAsia="Georgia"/>
          <w:b/>
          <w:bCs/>
          <w:sz w:val="28"/>
          <w:szCs w:val="28"/>
          <w:shd w:val="clear" w:color="auto" w:fill="FFFFFF"/>
          <w:lang w:val="en-US"/>
        </w:rPr>
      </w:pPr>
      <w:hyperlink r:id="rId10" w:history="1">
        <w:r w:rsidR="009D1257" w:rsidRPr="00E97D92">
          <w:rPr>
            <w:rStyle w:val="a5"/>
            <w:rFonts w:eastAsia="Georgia"/>
            <w:b/>
            <w:bCs/>
            <w:color w:val="auto"/>
            <w:sz w:val="28"/>
            <w:szCs w:val="28"/>
            <w:u w:val="none"/>
            <w:shd w:val="clear" w:color="auto" w:fill="FFFFFF"/>
            <w:lang w:val="en-US"/>
          </w:rPr>
          <w:t>Julia Kollewe</w:t>
        </w:r>
      </w:hyperlink>
      <w:r w:rsidR="00E97D92" w:rsidRPr="009C3EB9">
        <w:rPr>
          <w:rFonts w:eastAsia="Georgia"/>
          <w:iCs/>
          <w:sz w:val="28"/>
          <w:szCs w:val="28"/>
          <w:shd w:val="clear" w:color="auto" w:fill="FFFFFF"/>
          <w:lang w:val="en-US"/>
        </w:rPr>
        <w:t xml:space="preserve"> </w:t>
      </w:r>
      <w:r w:rsidR="009D1257" w:rsidRPr="00E97D92">
        <w:rPr>
          <w:rFonts w:eastAsia="Georgia"/>
          <w:iCs/>
          <w:sz w:val="28"/>
          <w:szCs w:val="28"/>
          <w:shd w:val="clear" w:color="auto" w:fill="FFFFFF"/>
          <w:lang w:val="en-US"/>
        </w:rPr>
        <w:t>and</w:t>
      </w:r>
      <w:r w:rsidR="00E97D92" w:rsidRPr="009C3EB9">
        <w:rPr>
          <w:rFonts w:eastAsia="Georgia"/>
          <w:iCs/>
          <w:sz w:val="28"/>
          <w:szCs w:val="28"/>
          <w:shd w:val="clear" w:color="auto" w:fill="FFFFFF"/>
          <w:lang w:val="en-US"/>
        </w:rPr>
        <w:t xml:space="preserve"> </w:t>
      </w:r>
      <w:hyperlink r:id="rId11" w:history="1">
        <w:r w:rsidR="009D1257" w:rsidRPr="00E97D92">
          <w:rPr>
            <w:rStyle w:val="a5"/>
            <w:rFonts w:eastAsia="Georgia"/>
            <w:b/>
            <w:bCs/>
            <w:color w:val="auto"/>
            <w:sz w:val="28"/>
            <w:szCs w:val="28"/>
            <w:u w:val="none"/>
            <w:shd w:val="clear" w:color="auto" w:fill="FFFFFF"/>
            <w:lang w:val="en-US"/>
          </w:rPr>
          <w:t>Jasper Jolly</w:t>
        </w:r>
      </w:hyperlink>
    </w:p>
    <w:p w:rsidR="00656A70" w:rsidRPr="00E97D92" w:rsidRDefault="009D1257">
      <w:pPr>
        <w:pStyle w:val="af3"/>
        <w:spacing w:beforeAutospacing="0" w:after="120" w:afterAutospacing="0" w:line="15" w:lineRule="atLeast"/>
        <w:jc w:val="right"/>
        <w:textAlignment w:val="baseline"/>
        <w:rPr>
          <w:rFonts w:eastAsia="Georgia"/>
          <w:sz w:val="28"/>
          <w:szCs w:val="28"/>
          <w:shd w:val="clear" w:color="auto" w:fill="FFFFFF"/>
          <w:lang w:val="en-US"/>
        </w:rPr>
      </w:pPr>
      <w:r w:rsidRPr="00E97D92">
        <w:rPr>
          <w:rFonts w:eastAsia="Helvetica"/>
          <w:sz w:val="28"/>
          <w:szCs w:val="28"/>
          <w:shd w:val="clear" w:color="auto" w:fill="FFFFFF"/>
          <w:lang w:val="en-US"/>
        </w:rPr>
        <w:t>Tue 3 Sep 2024 15.05 BST</w:t>
      </w:r>
    </w:p>
    <w:p w:rsidR="00656A70" w:rsidRPr="00E97D92" w:rsidRDefault="009D1257" w:rsidP="00E97D92">
      <w:pPr>
        <w:pStyle w:val="afb"/>
        <w:ind w:firstLine="709"/>
        <w:jc w:val="both"/>
        <w:rPr>
          <w:rFonts w:ascii="Times New Roman" w:hAnsi="Times New Roman" w:cs="Times New Roman"/>
          <w:sz w:val="28"/>
          <w:szCs w:val="28"/>
          <w:lang w:val="en-US"/>
        </w:rPr>
      </w:pPr>
      <w:r w:rsidRPr="00E97D92">
        <w:rPr>
          <w:rFonts w:ascii="Times New Roman" w:hAnsi="Times New Roman" w:cs="Times New Roman"/>
          <w:sz w:val="28"/>
          <w:szCs w:val="28"/>
          <w:shd w:val="clear" w:color="auto" w:fill="FFFFFF"/>
          <w:lang w:val="en-US"/>
        </w:rPr>
        <w:lastRenderedPageBreak/>
        <w:t>Cathay Pacific has said it identified 15 Airbus A350 aircraft that need component replacements after a part failed on one of its </w:t>
      </w:r>
      <w:hyperlink r:id="rId12" w:history="1">
        <w:r w:rsidRPr="00E97D92">
          <w:rPr>
            <w:rStyle w:val="a5"/>
            <w:rFonts w:ascii="Times New Roman" w:eastAsia="Georgia" w:hAnsi="Times New Roman" w:cs="Times New Roman"/>
            <w:color w:val="auto"/>
            <w:sz w:val="28"/>
            <w:szCs w:val="28"/>
            <w:u w:val="none"/>
            <w:shd w:val="clear" w:color="auto" w:fill="FFFFFF"/>
            <w:lang w:val="en-US"/>
          </w:rPr>
          <w:t>Rolls-Royce</w:t>
        </w:r>
      </w:hyperlink>
      <w:r w:rsidRPr="00E97D92">
        <w:rPr>
          <w:rFonts w:ascii="Times New Roman" w:hAnsi="Times New Roman" w:cs="Times New Roman"/>
          <w:sz w:val="28"/>
          <w:szCs w:val="28"/>
          <w:shd w:val="clear" w:color="auto" w:fill="FFFFFF"/>
          <w:lang w:val="en-US"/>
        </w:rPr>
        <w:t> engines minutes after takeoff from Hong Kong on Monday.</w:t>
      </w:r>
    </w:p>
    <w:p w:rsidR="00656A70" w:rsidRPr="00E97D92" w:rsidRDefault="009D1257" w:rsidP="00E97D92">
      <w:pPr>
        <w:pStyle w:val="afb"/>
        <w:ind w:firstLine="709"/>
        <w:jc w:val="both"/>
        <w:rPr>
          <w:rFonts w:ascii="Times New Roman" w:hAnsi="Times New Roman" w:cs="Times New Roman"/>
          <w:sz w:val="28"/>
          <w:szCs w:val="28"/>
          <w:lang w:val="en-US"/>
        </w:rPr>
      </w:pPr>
      <w:r w:rsidRPr="00E97D92">
        <w:rPr>
          <w:rFonts w:ascii="Times New Roman" w:hAnsi="Times New Roman" w:cs="Times New Roman"/>
          <w:sz w:val="28"/>
          <w:szCs w:val="28"/>
          <w:shd w:val="clear" w:color="auto" w:fill="FFFFFF"/>
          <w:lang w:val="en-US"/>
        </w:rPr>
        <w:t>A second carrier, Singapore Airlines, said on Tuesday it was also inspecting the engines of its Airbus A350 aircraft “as a precautionary measure”.</w:t>
      </w:r>
    </w:p>
    <w:p w:rsidR="00656A70" w:rsidRPr="00E97D92" w:rsidRDefault="009D1257" w:rsidP="00E97D92">
      <w:pPr>
        <w:pStyle w:val="afb"/>
        <w:ind w:firstLine="709"/>
        <w:jc w:val="both"/>
        <w:rPr>
          <w:rFonts w:ascii="Times New Roman" w:hAnsi="Times New Roman" w:cs="Times New Roman"/>
          <w:sz w:val="28"/>
          <w:szCs w:val="28"/>
          <w:lang w:val="en-US"/>
        </w:rPr>
      </w:pPr>
      <w:r w:rsidRPr="00E97D92">
        <w:rPr>
          <w:rFonts w:ascii="Times New Roman" w:hAnsi="Times New Roman" w:cs="Times New Roman"/>
          <w:sz w:val="28"/>
          <w:szCs w:val="28"/>
          <w:shd w:val="clear" w:color="auto" w:fill="FFFFFF"/>
          <w:lang w:val="en-US"/>
        </w:rPr>
        <w:t>Cathay Pacific said it expected to cancel 34 return flights through to Wednesday, when it would also provide details of any further service cuts for the rest of the week.</w:t>
      </w:r>
    </w:p>
    <w:p w:rsidR="00656A70" w:rsidRPr="00E97D92" w:rsidRDefault="009D1257" w:rsidP="00E97D92">
      <w:pPr>
        <w:pStyle w:val="afb"/>
        <w:ind w:firstLine="709"/>
        <w:jc w:val="both"/>
        <w:rPr>
          <w:rFonts w:ascii="Times New Roman" w:hAnsi="Times New Roman" w:cs="Times New Roman"/>
          <w:sz w:val="28"/>
          <w:szCs w:val="28"/>
          <w:lang w:val="en-US"/>
        </w:rPr>
      </w:pPr>
      <w:r w:rsidRPr="00E97D92">
        <w:rPr>
          <w:rFonts w:ascii="Times New Roman" w:hAnsi="Times New Roman" w:cs="Times New Roman"/>
          <w:sz w:val="28"/>
          <w:szCs w:val="28"/>
          <w:shd w:val="clear" w:color="auto" w:fill="FFFFFF"/>
          <w:lang w:val="en-US"/>
        </w:rPr>
        <w:t>Cathay said it had inspected its fleet of 48 Rolls-Royce-powered A350s, and had identified 15 aircraft with engine components that needed to be replaced. Three had been repaired, and it expected all affected aircraft to resume flying by Saturday.</w:t>
      </w:r>
    </w:p>
    <w:p w:rsidR="00656A70" w:rsidRPr="00E97D92" w:rsidRDefault="009D1257" w:rsidP="00E97D92">
      <w:pPr>
        <w:pStyle w:val="afb"/>
        <w:ind w:firstLine="709"/>
        <w:jc w:val="both"/>
        <w:rPr>
          <w:rFonts w:ascii="Times New Roman" w:hAnsi="Times New Roman" w:cs="Times New Roman"/>
          <w:sz w:val="28"/>
          <w:szCs w:val="28"/>
          <w:lang w:val="en-US"/>
        </w:rPr>
      </w:pPr>
      <w:r w:rsidRPr="00E97D92">
        <w:rPr>
          <w:rFonts w:ascii="Times New Roman" w:hAnsi="Times New Roman" w:cs="Times New Roman"/>
          <w:sz w:val="28"/>
          <w:szCs w:val="28"/>
          <w:shd w:val="clear" w:color="auto" w:fill="FFFFFF"/>
          <w:lang w:val="en-US"/>
        </w:rPr>
        <w:t>Rolls-Royce confirmed the affected aircraft was powered by its Trent XWB-97 engines, and said it was keeping other carriers informed. Authorities in </w:t>
      </w:r>
      <w:hyperlink r:id="rId13" w:history="1">
        <w:r w:rsidRPr="00E97D92">
          <w:rPr>
            <w:rStyle w:val="a5"/>
            <w:rFonts w:ascii="Times New Roman" w:eastAsia="Georgia" w:hAnsi="Times New Roman" w:cs="Times New Roman"/>
            <w:color w:val="auto"/>
            <w:sz w:val="28"/>
            <w:szCs w:val="28"/>
            <w:u w:val="none"/>
            <w:shd w:val="clear" w:color="auto" w:fill="FFFFFF"/>
            <w:lang w:val="en-US"/>
          </w:rPr>
          <w:t>Hong Kong</w:t>
        </w:r>
      </w:hyperlink>
      <w:r w:rsidRPr="00E97D92">
        <w:rPr>
          <w:rFonts w:ascii="Times New Roman" w:hAnsi="Times New Roman" w:cs="Times New Roman"/>
          <w:sz w:val="28"/>
          <w:szCs w:val="28"/>
          <w:shd w:val="clear" w:color="auto" w:fill="FFFFFF"/>
          <w:lang w:val="en-US"/>
        </w:rPr>
        <w:t> have launched an investigation, and Rolls-Royce said it was also working closely with them and the aircraft manufacturer Airbus.</w:t>
      </w:r>
    </w:p>
    <w:p w:rsidR="00656A70" w:rsidRPr="00E97D92" w:rsidRDefault="009D1257" w:rsidP="00E97D92">
      <w:pPr>
        <w:pStyle w:val="afb"/>
        <w:ind w:firstLine="709"/>
        <w:jc w:val="both"/>
        <w:rPr>
          <w:rFonts w:ascii="Times New Roman" w:hAnsi="Times New Roman" w:cs="Times New Roman"/>
          <w:sz w:val="28"/>
          <w:szCs w:val="28"/>
          <w:lang w:val="en-US"/>
        </w:rPr>
      </w:pPr>
      <w:r w:rsidRPr="00E97D92">
        <w:rPr>
          <w:rFonts w:ascii="Times New Roman" w:hAnsi="Times New Roman" w:cs="Times New Roman"/>
          <w:sz w:val="28"/>
          <w:szCs w:val="28"/>
          <w:shd w:val="clear" w:color="auto" w:fill="FFFFFF"/>
          <w:lang w:val="en-US"/>
        </w:rPr>
        <w:t>It is thought the problem involves a fuel nozzle inside the XWB-97 engine, the Rolls-Royce model used on the A350-1000, according to Reuters.</w:t>
      </w:r>
    </w:p>
    <w:p w:rsidR="00656A70" w:rsidRPr="00E97D92" w:rsidRDefault="009D1257" w:rsidP="00E97D92">
      <w:pPr>
        <w:pStyle w:val="afb"/>
        <w:ind w:firstLine="709"/>
        <w:jc w:val="both"/>
        <w:rPr>
          <w:rFonts w:ascii="Times New Roman" w:hAnsi="Times New Roman" w:cs="Times New Roman"/>
          <w:sz w:val="28"/>
          <w:szCs w:val="28"/>
          <w:lang w:val="en-US"/>
        </w:rPr>
      </w:pPr>
      <w:r w:rsidRPr="00E97D92">
        <w:rPr>
          <w:rFonts w:ascii="Times New Roman" w:hAnsi="Times New Roman" w:cs="Times New Roman"/>
          <w:sz w:val="28"/>
          <w:szCs w:val="28"/>
          <w:shd w:val="clear" w:color="auto" w:fill="FFFFFF"/>
          <w:lang w:val="en-US"/>
        </w:rPr>
        <w:t>Unlike Cathay, Singapore Airlines said there had not been any impact so far on its schedule. A spokesperson for the company said: “As a precautionary measure, SIA is inspecting the Rolls-Royce Trent XWB-84 engines that power our Airbus A350-900 fleet.”</w:t>
      </w:r>
    </w:p>
    <w:p w:rsidR="00656A70" w:rsidRPr="00E97D92" w:rsidRDefault="009D1257" w:rsidP="00E97D92">
      <w:pPr>
        <w:pStyle w:val="afb"/>
        <w:ind w:firstLine="709"/>
        <w:jc w:val="both"/>
        <w:rPr>
          <w:rFonts w:ascii="Times New Roman" w:hAnsi="Times New Roman" w:cs="Times New Roman"/>
          <w:sz w:val="28"/>
          <w:szCs w:val="28"/>
          <w:lang w:val="en-US"/>
        </w:rPr>
      </w:pPr>
      <w:r w:rsidRPr="00E97D92">
        <w:rPr>
          <w:rFonts w:ascii="Times New Roman" w:hAnsi="Times New Roman" w:cs="Times New Roman"/>
          <w:sz w:val="28"/>
          <w:szCs w:val="28"/>
          <w:shd w:val="clear" w:color="auto" w:fill="FFFFFF"/>
          <w:lang w:val="en-US"/>
        </w:rPr>
        <w:t>The news of the engine failure drove shares in Rolls-Royce on the London Stock Exchange down 6.5% on Monday, </w:t>
      </w:r>
      <w:hyperlink r:id="rId14" w:history="1">
        <w:r w:rsidRPr="00E97D92">
          <w:rPr>
            <w:rStyle w:val="a5"/>
            <w:rFonts w:ascii="Times New Roman" w:eastAsia="Georgia" w:hAnsi="Times New Roman" w:cs="Times New Roman"/>
            <w:color w:val="auto"/>
            <w:sz w:val="28"/>
            <w:szCs w:val="28"/>
            <w:u w:val="none"/>
            <w:shd w:val="clear" w:color="auto" w:fill="FFFFFF"/>
            <w:lang w:val="en-US"/>
          </w:rPr>
          <w:t>the biggest faller on the FTSE 100 index</w:t>
        </w:r>
      </w:hyperlink>
      <w:r w:rsidRPr="00E97D92">
        <w:rPr>
          <w:rFonts w:ascii="Times New Roman" w:hAnsi="Times New Roman" w:cs="Times New Roman"/>
          <w:sz w:val="28"/>
          <w:szCs w:val="28"/>
          <w:shd w:val="clear" w:color="auto" w:fill="FFFFFF"/>
          <w:lang w:val="en-US"/>
        </w:rPr>
        <w:t>. Its shares partly recovered on Tuesday, and were up by 3%, making the UK manufacturer the top FTSE riser.</w:t>
      </w:r>
    </w:p>
    <w:p w:rsidR="00656A70" w:rsidRPr="00E97D92" w:rsidRDefault="009D1257" w:rsidP="00E97D92">
      <w:pPr>
        <w:pStyle w:val="afb"/>
        <w:ind w:firstLine="709"/>
        <w:jc w:val="both"/>
        <w:rPr>
          <w:rFonts w:ascii="Times New Roman" w:hAnsi="Times New Roman" w:cs="Times New Roman"/>
          <w:sz w:val="28"/>
          <w:szCs w:val="28"/>
          <w:lang w:val="en-US"/>
        </w:rPr>
      </w:pPr>
      <w:r w:rsidRPr="00E97D92">
        <w:rPr>
          <w:rFonts w:ascii="Times New Roman" w:hAnsi="Times New Roman" w:cs="Times New Roman"/>
          <w:sz w:val="28"/>
          <w:szCs w:val="28"/>
          <w:shd w:val="clear" w:color="auto" w:fill="FFFFFF"/>
          <w:lang w:val="en-US"/>
        </w:rPr>
        <w:t>Data from the flight-tracking service Flightradar24 showed other operators of the A350-1000 appeared to be operating as normal on Tuesday.</w:t>
      </w:r>
    </w:p>
    <w:p w:rsidR="00656A70" w:rsidRPr="00E97D92" w:rsidRDefault="009D1257" w:rsidP="00E97D92">
      <w:pPr>
        <w:pStyle w:val="afb"/>
        <w:ind w:firstLine="709"/>
        <w:jc w:val="both"/>
        <w:rPr>
          <w:rFonts w:ascii="Times New Roman" w:hAnsi="Times New Roman" w:cs="Times New Roman"/>
          <w:sz w:val="28"/>
          <w:szCs w:val="28"/>
          <w:lang w:val="en-US"/>
        </w:rPr>
      </w:pPr>
      <w:r w:rsidRPr="00E97D92">
        <w:rPr>
          <w:rFonts w:ascii="Times New Roman" w:hAnsi="Times New Roman" w:cs="Times New Roman"/>
          <w:sz w:val="28"/>
          <w:szCs w:val="28"/>
          <w:shd w:val="clear" w:color="auto" w:fill="FFFFFF"/>
          <w:lang w:val="en-US"/>
        </w:rPr>
        <w:t>The top six operators are Qatar Airways with 24 planes, British Airways with 18, Cathay Pacific with 18, Virgin Atlantic with 12, and Etihad Airways and Japan Airlines with five each. A spokesperson for Qatar Airways said there has been “no impact on the operation of any Qatar Airways Airbus A350-1000s”, but added that “we are continuing to monitor any developments”. The other airlines were approached for comment.</w:t>
      </w:r>
    </w:p>
    <w:p w:rsidR="00656A70" w:rsidRPr="00E97D92" w:rsidRDefault="009D1257" w:rsidP="00E97D92">
      <w:pPr>
        <w:pStyle w:val="afb"/>
        <w:ind w:firstLine="709"/>
        <w:jc w:val="both"/>
        <w:rPr>
          <w:rFonts w:ascii="Times New Roman" w:hAnsi="Times New Roman" w:cs="Times New Roman"/>
          <w:sz w:val="28"/>
          <w:szCs w:val="28"/>
          <w:lang w:val="en-US"/>
        </w:rPr>
      </w:pPr>
      <w:r w:rsidRPr="00E97D92">
        <w:rPr>
          <w:rFonts w:ascii="Times New Roman" w:hAnsi="Times New Roman" w:cs="Times New Roman"/>
          <w:sz w:val="28"/>
          <w:szCs w:val="28"/>
          <w:shd w:val="clear" w:color="auto" w:fill="FFFFFF"/>
          <w:lang w:val="en-US"/>
        </w:rPr>
        <w:t>Japan Airlines, whose fleet of A350-1000s are less than a year old, said it had asked Rolls-Royce for more information. “If the engine manufacturer takes any further action, we will respond accordingly,” a spokesperson said.</w:t>
      </w:r>
    </w:p>
    <w:p w:rsidR="00656A70" w:rsidRPr="00E97D92" w:rsidRDefault="009D1257" w:rsidP="00E97D92">
      <w:pPr>
        <w:pStyle w:val="afb"/>
        <w:ind w:firstLine="709"/>
        <w:jc w:val="both"/>
        <w:rPr>
          <w:rFonts w:ascii="Times New Roman" w:hAnsi="Times New Roman" w:cs="Times New Roman"/>
          <w:sz w:val="28"/>
          <w:szCs w:val="28"/>
          <w:lang w:val="en-US"/>
        </w:rPr>
      </w:pPr>
      <w:r w:rsidRPr="00E97D92">
        <w:rPr>
          <w:rFonts w:ascii="Times New Roman" w:hAnsi="Times New Roman" w:cs="Times New Roman"/>
          <w:sz w:val="28"/>
          <w:szCs w:val="28"/>
          <w:shd w:val="clear" w:color="auto" w:fill="FFFFFF"/>
          <w:lang w:val="en-US"/>
        </w:rPr>
        <w:t>Cathay Pacific has not specified which engine component failed but the carrier said it was the “first of its type to suffer such failure on any A350 aircraft worldwide”.</w:t>
      </w:r>
    </w:p>
    <w:p w:rsidR="00656A70" w:rsidRPr="00E97D92" w:rsidRDefault="009D1257" w:rsidP="00E97D92">
      <w:pPr>
        <w:pStyle w:val="afb"/>
        <w:ind w:firstLine="709"/>
        <w:jc w:val="both"/>
        <w:rPr>
          <w:rFonts w:ascii="Times New Roman" w:hAnsi="Times New Roman" w:cs="Times New Roman"/>
          <w:sz w:val="28"/>
          <w:szCs w:val="28"/>
          <w:lang w:val="en-US"/>
        </w:rPr>
      </w:pPr>
      <w:r w:rsidRPr="00E97D92">
        <w:rPr>
          <w:rFonts w:ascii="Times New Roman" w:hAnsi="Times New Roman" w:cs="Times New Roman"/>
          <w:sz w:val="28"/>
          <w:szCs w:val="28"/>
          <w:shd w:val="clear" w:color="auto" w:fill="FFFFFF"/>
          <w:lang w:val="en-US"/>
        </w:rPr>
        <w:t>Airbus said it was in contact with Rolls-Royce and Cathay Pacific and offering full technical support.</w:t>
      </w:r>
    </w:p>
    <w:p w:rsidR="00656A70" w:rsidRPr="00E97D92" w:rsidRDefault="009D1257" w:rsidP="00E97D92">
      <w:pPr>
        <w:pStyle w:val="afb"/>
        <w:ind w:firstLine="709"/>
        <w:jc w:val="both"/>
        <w:rPr>
          <w:rFonts w:ascii="Times New Roman" w:hAnsi="Times New Roman" w:cs="Times New Roman"/>
          <w:sz w:val="28"/>
          <w:szCs w:val="28"/>
          <w:lang w:val="en-US"/>
        </w:rPr>
      </w:pPr>
      <w:r w:rsidRPr="00E97D92">
        <w:rPr>
          <w:rFonts w:ascii="Times New Roman" w:hAnsi="Times New Roman" w:cs="Times New Roman"/>
          <w:sz w:val="28"/>
          <w:szCs w:val="28"/>
          <w:shd w:val="clear" w:color="auto" w:fill="FFFFFF"/>
          <w:lang w:val="en-US"/>
        </w:rPr>
        <w:t>There are about 88 A350-1000 jets in operation worldwide, according to the Swiss intelligence provider ch-aviation.</w:t>
      </w:r>
    </w:p>
    <w:p w:rsidR="00656A70" w:rsidRDefault="009C3EB9" w:rsidP="00E97D92">
      <w:pPr>
        <w:pStyle w:val="afb"/>
        <w:ind w:firstLine="709"/>
        <w:jc w:val="both"/>
        <w:rPr>
          <w:rFonts w:ascii="Times New Roman" w:hAnsi="Times New Roman" w:cs="Times New Roman"/>
          <w:sz w:val="28"/>
          <w:szCs w:val="28"/>
          <w:shd w:val="clear" w:color="auto" w:fill="FFFFFF"/>
          <w:lang w:val="en-US" w:eastAsia="zh-CN"/>
        </w:rPr>
      </w:pPr>
      <w:hyperlink r:id="rId15" w:history="1">
        <w:r w:rsidR="009D1257" w:rsidRPr="00E97D92">
          <w:rPr>
            <w:rStyle w:val="a5"/>
            <w:rFonts w:ascii="Times New Roman" w:eastAsia="Georgia" w:hAnsi="Times New Roman" w:cs="Times New Roman"/>
            <w:color w:val="auto"/>
            <w:sz w:val="28"/>
            <w:szCs w:val="28"/>
            <w:shd w:val="clear" w:color="auto" w:fill="FFFFFF"/>
            <w:lang w:val="en-US" w:eastAsia="zh-CN"/>
          </w:rPr>
          <w:t>https://www.theguardian.com/business/article/2024/sep/03/cathay-pacific-jets-rolls-royce-engine-cancelled-flights-airbus-a350</w:t>
        </w:r>
      </w:hyperlink>
    </w:p>
    <w:p w:rsidR="00E97D92" w:rsidRDefault="00E97D92" w:rsidP="00E97D92">
      <w:pPr>
        <w:pStyle w:val="afb"/>
        <w:ind w:firstLine="709"/>
        <w:jc w:val="both"/>
        <w:rPr>
          <w:rFonts w:ascii="Times New Roman" w:hAnsi="Times New Roman" w:cs="Times New Roman"/>
          <w:sz w:val="28"/>
          <w:szCs w:val="28"/>
          <w:shd w:val="clear" w:color="auto" w:fill="FFFFFF"/>
          <w:lang w:val="en-US" w:eastAsia="zh-CN"/>
        </w:rPr>
      </w:pPr>
    </w:p>
    <w:p w:rsidR="00E97D92" w:rsidRPr="00E97D92" w:rsidRDefault="00E97D92" w:rsidP="00E97D92">
      <w:pPr>
        <w:pStyle w:val="afb"/>
        <w:ind w:firstLine="709"/>
        <w:jc w:val="both"/>
        <w:rPr>
          <w:rFonts w:ascii="Times New Roman" w:hAnsi="Times New Roman" w:cs="Times New Roman"/>
          <w:b/>
          <w:sz w:val="28"/>
          <w:szCs w:val="28"/>
          <w:lang w:val="en-US"/>
        </w:rPr>
      </w:pPr>
    </w:p>
    <w:p w:rsidR="00656A70" w:rsidRDefault="009D1257">
      <w:pPr>
        <w:pStyle w:val="afa"/>
        <w:numPr>
          <w:ilvl w:val="0"/>
          <w:numId w:val="9"/>
        </w:numPr>
        <w:spacing w:after="0"/>
        <w:jc w:val="both"/>
        <w:rPr>
          <w:rFonts w:ascii="Times New Roman" w:hAnsi="Times New Roman" w:cs="Times New Roman"/>
          <w:b/>
          <w:sz w:val="28"/>
          <w:szCs w:val="28"/>
          <w:lang w:val="en-US"/>
        </w:rPr>
      </w:pPr>
      <w:r>
        <w:rPr>
          <w:rFonts w:ascii="Times New Roman" w:hAnsi="Times New Roman" w:cs="Times New Roman"/>
          <w:b/>
          <w:sz w:val="28"/>
          <w:szCs w:val="28"/>
          <w:lang w:val="en-US"/>
        </w:rPr>
        <w:t>Translate the 1</w:t>
      </w:r>
      <w:r>
        <w:rPr>
          <w:rFonts w:ascii="Times New Roman" w:hAnsi="Times New Roman" w:cs="Times New Roman"/>
          <w:b/>
          <w:sz w:val="28"/>
          <w:szCs w:val="28"/>
          <w:vertAlign w:val="superscript"/>
          <w:lang w:val="en-US"/>
        </w:rPr>
        <w:t>st</w:t>
      </w:r>
      <w:r>
        <w:rPr>
          <w:rFonts w:ascii="Times New Roman" w:hAnsi="Times New Roman" w:cs="Times New Roman"/>
          <w:b/>
          <w:sz w:val="28"/>
          <w:szCs w:val="28"/>
          <w:lang w:val="en-US"/>
        </w:rPr>
        <w:t xml:space="preserve"> paragraph from English into Russian using the dictionary </w:t>
      </w:r>
    </w:p>
    <w:p w:rsidR="00656A70" w:rsidRDefault="009D1257">
      <w:pPr>
        <w:pStyle w:val="afa"/>
        <w:numPr>
          <w:ilvl w:val="1"/>
          <w:numId w:val="10"/>
        </w:numPr>
        <w:spacing w:after="0" w:line="240" w:lineRule="auto"/>
        <w:jc w:val="both"/>
        <w:rPr>
          <w:rFonts w:ascii="Times New Roman" w:eastAsia="Times New Roman" w:hAnsi="Times New Roman"/>
          <w:b/>
          <w:sz w:val="28"/>
          <w:szCs w:val="28"/>
          <w:lang w:val="en-US" w:eastAsia="ru-RU"/>
        </w:rPr>
      </w:pPr>
      <w:r>
        <w:rPr>
          <w:rFonts w:ascii="Times New Roman" w:eastAsia="Times New Roman" w:hAnsi="Times New Roman"/>
          <w:b/>
          <w:sz w:val="28"/>
          <w:szCs w:val="28"/>
          <w:lang w:val="en-US" w:eastAsia="ru-RU"/>
        </w:rPr>
        <w:t>Airports today</w:t>
      </w:r>
    </w:p>
    <w:p w:rsidR="00656A70" w:rsidRDefault="009D1257">
      <w:pPr>
        <w:spacing w:after="0" w:line="240" w:lineRule="auto"/>
        <w:ind w:firstLine="360"/>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Aircraft and airports have </w:t>
      </w:r>
      <w:r>
        <w:rPr>
          <w:rFonts w:ascii="Times New Roman" w:eastAsia="Times New Roman" w:hAnsi="Times New Roman" w:cs="Times New Roman"/>
          <w:b/>
          <w:sz w:val="28"/>
          <w:szCs w:val="28"/>
          <w:lang w:val="en-US" w:eastAsia="ru-RU"/>
        </w:rPr>
        <w:t>evolved</w:t>
      </w:r>
      <w:r>
        <w:rPr>
          <w:rFonts w:ascii="Times New Roman" w:eastAsia="Times New Roman" w:hAnsi="Times New Roman" w:cs="Times New Roman"/>
          <w:sz w:val="28"/>
          <w:szCs w:val="28"/>
          <w:lang w:val="en-US" w:eastAsia="ru-RU"/>
        </w:rPr>
        <w:t xml:space="preserve"> and continue to evolve. In the 1950s airplanes began to have a variety of uses for transportation and business. Airplanes were equipped with </w:t>
      </w:r>
      <w:r>
        <w:rPr>
          <w:rFonts w:ascii="Times New Roman" w:eastAsia="Times New Roman" w:hAnsi="Times New Roman" w:cs="Times New Roman"/>
          <w:b/>
          <w:sz w:val="28"/>
          <w:szCs w:val="28"/>
          <w:lang w:val="en-US" w:eastAsia="ru-RU"/>
        </w:rPr>
        <w:t>steerable tail wheels</w:t>
      </w:r>
      <w:r>
        <w:rPr>
          <w:rFonts w:ascii="Times New Roman" w:eastAsia="Times New Roman" w:hAnsi="Times New Roman" w:cs="Times New Roman"/>
          <w:sz w:val="28"/>
          <w:szCs w:val="28"/>
          <w:lang w:val="en-US" w:eastAsia="ru-RU"/>
        </w:rPr>
        <w:t xml:space="preserve"> instead of </w:t>
      </w:r>
      <w:r>
        <w:rPr>
          <w:rFonts w:ascii="Times New Roman" w:eastAsia="Times New Roman" w:hAnsi="Times New Roman" w:cs="Times New Roman"/>
          <w:b/>
          <w:sz w:val="28"/>
          <w:szCs w:val="28"/>
          <w:lang w:val="en-US" w:eastAsia="ru-RU"/>
        </w:rPr>
        <w:t xml:space="preserve">tail </w:t>
      </w:r>
      <w:hyperlink r:id="rId16" w:anchor="skids" w:tooltip="A runner used on an aircraft landing gear instead of tires." w:history="1">
        <w:r>
          <w:rPr>
            <w:rFonts w:ascii="Times New Roman" w:eastAsia="Times New Roman" w:hAnsi="Times New Roman" w:cs="Times New Roman"/>
            <w:b/>
            <w:sz w:val="28"/>
            <w:szCs w:val="28"/>
            <w:lang w:val="en-US" w:eastAsia="ru-RU"/>
          </w:rPr>
          <w:t>skids</w:t>
        </w:r>
      </w:hyperlink>
      <w:r>
        <w:rPr>
          <w:rFonts w:ascii="Times New Roman" w:eastAsia="Times New Roman" w:hAnsi="Times New Roman" w:cs="Times New Roman"/>
          <w:sz w:val="28"/>
          <w:szCs w:val="28"/>
          <w:lang w:val="en-US" w:eastAsia="ru-RU"/>
        </w:rPr>
        <w:t xml:space="preserve"> so they could operate more easily on the ground. As airplanes got larger and heavier it became necessary for airports to have hard surface </w:t>
      </w:r>
      <w:r>
        <w:rPr>
          <w:rFonts w:ascii="Times New Roman" w:eastAsia="Times New Roman" w:hAnsi="Times New Roman" w:cs="Times New Roman"/>
          <w:b/>
          <w:sz w:val="28"/>
          <w:szCs w:val="28"/>
          <w:lang w:val="en-US" w:eastAsia="ru-RU"/>
        </w:rPr>
        <w:t>runways</w:t>
      </w:r>
      <w:r>
        <w:rPr>
          <w:rFonts w:ascii="Times New Roman" w:eastAsia="Times New Roman" w:hAnsi="Times New Roman" w:cs="Times New Roman"/>
          <w:sz w:val="28"/>
          <w:szCs w:val="28"/>
          <w:lang w:val="en-US" w:eastAsia="ru-RU"/>
        </w:rPr>
        <w:t xml:space="preserve"> instead of the grass or gravel fields because such fields could not support the </w:t>
      </w:r>
      <w:hyperlink r:id="rId17" w:anchor="weight" w:tooltip="The force of gravity acting on an object. The weight force pulls an aircraft toward the earth and must be overcome by a combination of lift and thrust." w:history="1">
        <w:r>
          <w:rPr>
            <w:rFonts w:ascii="Times New Roman" w:eastAsia="Times New Roman" w:hAnsi="Times New Roman" w:cs="Times New Roman"/>
            <w:b/>
            <w:sz w:val="28"/>
            <w:szCs w:val="28"/>
            <w:lang w:val="en-US" w:eastAsia="ru-RU"/>
          </w:rPr>
          <w:t>weight</w:t>
        </w:r>
      </w:hyperlink>
      <w:r>
        <w:rPr>
          <w:rFonts w:ascii="Times New Roman" w:eastAsia="Times New Roman" w:hAnsi="Times New Roman" w:cs="Times New Roman"/>
          <w:b/>
          <w:sz w:val="28"/>
          <w:szCs w:val="28"/>
          <w:lang w:val="en-US" w:eastAsia="ru-RU"/>
        </w:rPr>
        <w:t xml:space="preserve"> </w:t>
      </w:r>
      <w:r>
        <w:rPr>
          <w:rFonts w:ascii="Times New Roman" w:eastAsia="Times New Roman" w:hAnsi="Times New Roman" w:cs="Times New Roman"/>
          <w:sz w:val="28"/>
          <w:szCs w:val="28"/>
          <w:lang w:val="en-US" w:eastAsia="ru-RU"/>
        </w:rPr>
        <w:t xml:space="preserve">of heavier airplanes. (A Boeing 747 can weigh more than 800,000 pounds at takeoff.) Airports eventually began to offer more services for airplane operators and their increasing number of passengers. A modern large airport today has thousands of workers, accommodates tens of thousands of passengers, and loads or unloads hundreds of thousands of pounds of baggage and cargo daily. There are many types of airports that exist today as part of air transportation system. These airports range from a single grass airstrip in an agricultural or rural area to the large airports serving major cities. There are seven basic types of airports: rural airstrip, private airport, military airport, small community airport, regional community airport, regional airport, major city airport. What separates one from the other depends upon the types of services it provides, the size aircraft it serves, the length of the runways with its complementary terminal facilities, and its proximity to a densely populated area. Not all airports are located near towns and cities. Driving through agricultural regions, a single narrow strip of grass or pavement along the highway could indicate that there is an </w:t>
      </w:r>
      <w:r>
        <w:rPr>
          <w:rFonts w:ascii="Times New Roman" w:eastAsia="Times New Roman" w:hAnsi="Times New Roman" w:cs="Times New Roman"/>
          <w:b/>
          <w:sz w:val="28"/>
          <w:szCs w:val="28"/>
          <w:lang w:val="en-US" w:eastAsia="ru-RU"/>
        </w:rPr>
        <w:t>aerial operation</w:t>
      </w:r>
      <w:r>
        <w:rPr>
          <w:rFonts w:ascii="Times New Roman" w:eastAsia="Times New Roman" w:hAnsi="Times New Roman" w:cs="Times New Roman"/>
          <w:sz w:val="28"/>
          <w:szCs w:val="28"/>
          <w:lang w:val="en-US" w:eastAsia="ru-RU"/>
        </w:rPr>
        <w:t xml:space="preserve"> based there. These are referred to as rural </w:t>
      </w:r>
      <w:r>
        <w:rPr>
          <w:rFonts w:ascii="Times New Roman" w:eastAsia="Times New Roman" w:hAnsi="Times New Roman" w:cs="Times New Roman"/>
          <w:b/>
          <w:sz w:val="28"/>
          <w:szCs w:val="28"/>
          <w:lang w:val="en-US" w:eastAsia="ru-RU"/>
        </w:rPr>
        <w:t>airstrips.</w:t>
      </w:r>
      <w:r>
        <w:rPr>
          <w:rFonts w:ascii="Times New Roman" w:eastAsia="Times New Roman" w:hAnsi="Times New Roman" w:cs="Times New Roman"/>
          <w:sz w:val="28"/>
          <w:szCs w:val="28"/>
          <w:lang w:val="en-US" w:eastAsia="ru-RU"/>
        </w:rPr>
        <w:t xml:space="preserve"> There are several private communities with a small, common airstrip where homes with attached hangars allow owners to </w:t>
      </w:r>
      <w:hyperlink r:id="rId18" w:anchor="taxi" w:tooltip="(1) The movement of an airplane under its own power on the surface of an airport. (2) Also describes the surface movement of helicopters with wheels. " w:history="1">
        <w:r>
          <w:rPr>
            <w:rFonts w:ascii="Times New Roman" w:eastAsia="Times New Roman" w:hAnsi="Times New Roman" w:cs="Times New Roman"/>
            <w:sz w:val="28"/>
            <w:szCs w:val="28"/>
            <w:lang w:val="en-US" w:eastAsia="ru-RU"/>
          </w:rPr>
          <w:t>taxi</w:t>
        </w:r>
      </w:hyperlink>
      <w:r>
        <w:rPr>
          <w:rFonts w:ascii="Times New Roman" w:eastAsia="Times New Roman" w:hAnsi="Times New Roman" w:cs="Times New Roman"/>
          <w:sz w:val="28"/>
          <w:szCs w:val="28"/>
          <w:lang w:val="en-US" w:eastAsia="ru-RU"/>
        </w:rPr>
        <w:t xml:space="preserve"> from their hangar to a shared runway. An interesting note: in Alaska any public road can be used as a runway, however in the state of New York it is illegal to make an emergency landing on any highway. Military airstrips or airports are usually restricted to military aircraft usage from flight testing to military training routes. These airports are designed to handle </w:t>
      </w:r>
      <w:r>
        <w:rPr>
          <w:rFonts w:ascii="Times New Roman" w:eastAsia="Times New Roman" w:hAnsi="Times New Roman" w:cs="Times New Roman"/>
          <w:b/>
          <w:sz w:val="28"/>
          <w:szCs w:val="28"/>
          <w:lang w:val="en-US" w:eastAsia="ru-RU"/>
        </w:rPr>
        <w:t>rotorcraft</w:t>
      </w:r>
      <w:r>
        <w:rPr>
          <w:rFonts w:ascii="Times New Roman" w:eastAsia="Times New Roman" w:hAnsi="Times New Roman" w:cs="Times New Roman"/>
          <w:sz w:val="28"/>
          <w:szCs w:val="28"/>
          <w:lang w:val="en-US" w:eastAsia="ru-RU"/>
        </w:rPr>
        <w:t xml:space="preserve"> or fixed </w:t>
      </w:r>
      <w:hyperlink r:id="rId19" w:anchor="wing" w:tooltip="A part of an airplane that is attached to the fuselage. Wings are shaped like airfoils and are used to provide lift for the airplane. There are four basic types of wings: straight, sweep, delta and variable sweep." w:history="1">
        <w:r>
          <w:rPr>
            <w:rFonts w:ascii="Times New Roman" w:eastAsia="Times New Roman" w:hAnsi="Times New Roman" w:cs="Times New Roman"/>
            <w:sz w:val="28"/>
            <w:szCs w:val="28"/>
            <w:lang w:val="en-US" w:eastAsia="ru-RU"/>
          </w:rPr>
          <w:t>wing</w:t>
        </w:r>
      </w:hyperlink>
      <w:r>
        <w:rPr>
          <w:rFonts w:ascii="Times New Roman" w:eastAsia="Times New Roman" w:hAnsi="Times New Roman" w:cs="Times New Roman"/>
          <w:sz w:val="28"/>
          <w:szCs w:val="28"/>
          <w:lang w:val="en-US" w:eastAsia="ru-RU"/>
        </w:rPr>
        <w:t xml:space="preserve"> aircraft. Most of the runways of military airports can accommodate heavy, wide-body aircraft and have a runway length of 8,000 to 13,000 feet. </w:t>
      </w:r>
    </w:p>
    <w:p w:rsidR="00656A70" w:rsidRDefault="009D1257">
      <w:pPr>
        <w:pStyle w:val="afa"/>
        <w:numPr>
          <w:ilvl w:val="1"/>
          <w:numId w:val="10"/>
        </w:numPr>
        <w:spacing w:after="0" w:line="240" w:lineRule="auto"/>
        <w:jc w:val="both"/>
        <w:rPr>
          <w:rFonts w:ascii="Times New Roman" w:eastAsia="Times New Roman" w:hAnsi="Times New Roman"/>
          <w:b/>
          <w:sz w:val="28"/>
          <w:szCs w:val="28"/>
          <w:lang w:val="en-US" w:eastAsia="ru-RU"/>
        </w:rPr>
      </w:pPr>
      <w:r>
        <w:rPr>
          <w:rFonts w:ascii="Times New Roman" w:eastAsia="Times New Roman" w:hAnsi="Times New Roman"/>
          <w:b/>
          <w:sz w:val="28"/>
          <w:szCs w:val="28"/>
          <w:lang w:val="en-US" w:eastAsia="ru-RU"/>
        </w:rPr>
        <w:t>Airport Pavements</w:t>
      </w:r>
    </w:p>
    <w:p w:rsidR="00656A70" w:rsidRDefault="009D1257">
      <w:pPr>
        <w:spacing w:after="0" w:line="240" w:lineRule="auto"/>
        <w:ind w:firstLine="360"/>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The first </w:t>
      </w:r>
      <w:r>
        <w:rPr>
          <w:rFonts w:ascii="Times New Roman" w:eastAsia="Times New Roman" w:hAnsi="Times New Roman"/>
          <w:b/>
          <w:sz w:val="28"/>
          <w:szCs w:val="28"/>
          <w:lang w:val="en-US" w:eastAsia="ru-RU"/>
        </w:rPr>
        <w:t>concrete</w:t>
      </w:r>
      <w:r>
        <w:rPr>
          <w:rFonts w:ascii="Times New Roman" w:eastAsia="Times New Roman" w:hAnsi="Times New Roman"/>
          <w:sz w:val="28"/>
          <w:szCs w:val="28"/>
          <w:lang w:val="en-US" w:eastAsia="ru-RU"/>
        </w:rPr>
        <w:t xml:space="preserve"> </w:t>
      </w:r>
      <w:r>
        <w:rPr>
          <w:rFonts w:ascii="Times New Roman" w:eastAsia="Times New Roman" w:hAnsi="Times New Roman"/>
          <w:b/>
          <w:sz w:val="28"/>
          <w:szCs w:val="28"/>
          <w:lang w:val="en-US" w:eastAsia="ru-RU"/>
        </w:rPr>
        <w:t>pavement</w:t>
      </w:r>
      <w:r>
        <w:rPr>
          <w:rFonts w:ascii="Times New Roman" w:eastAsia="Times New Roman" w:hAnsi="Times New Roman"/>
          <w:sz w:val="28"/>
          <w:szCs w:val="28"/>
          <w:lang w:val="en-US" w:eastAsia="ru-RU"/>
        </w:rPr>
        <w:t xml:space="preserve"> for airport use was constructed during 1927 and 1928 at the Ford Terminal in Dearborn, Michigan. Since then, concrete pavements have been widely used for constructing runways, </w:t>
      </w:r>
      <w:r>
        <w:rPr>
          <w:rFonts w:ascii="Times New Roman" w:eastAsia="Times New Roman" w:hAnsi="Times New Roman"/>
          <w:b/>
          <w:sz w:val="28"/>
          <w:szCs w:val="28"/>
          <w:lang w:val="en-US" w:eastAsia="ru-RU"/>
        </w:rPr>
        <w:t>taxiways</w:t>
      </w:r>
      <w:r>
        <w:rPr>
          <w:rFonts w:ascii="Times New Roman" w:eastAsia="Times New Roman" w:hAnsi="Times New Roman"/>
          <w:sz w:val="28"/>
          <w:szCs w:val="28"/>
          <w:lang w:val="en-US" w:eastAsia="ru-RU"/>
        </w:rPr>
        <w:t xml:space="preserve">, and </w:t>
      </w:r>
      <w:r>
        <w:rPr>
          <w:rFonts w:ascii="Times New Roman" w:eastAsia="Times New Roman" w:hAnsi="Times New Roman"/>
          <w:b/>
          <w:sz w:val="28"/>
          <w:szCs w:val="28"/>
          <w:lang w:val="en-US" w:eastAsia="ru-RU"/>
        </w:rPr>
        <w:t xml:space="preserve">apron </w:t>
      </w:r>
      <w:r>
        <w:rPr>
          <w:rFonts w:ascii="Times New Roman" w:eastAsia="Times New Roman" w:hAnsi="Times New Roman"/>
          <w:sz w:val="28"/>
          <w:szCs w:val="28"/>
          <w:lang w:val="en-US" w:eastAsia="ru-RU"/>
        </w:rPr>
        <w:t xml:space="preserve">areas at airports. The design and construction procedures used for airport pavements evolved through experience, practice, </w:t>
      </w:r>
      <w:r>
        <w:rPr>
          <w:rFonts w:ascii="Times New Roman" w:eastAsia="Times New Roman" w:hAnsi="Times New Roman"/>
          <w:b/>
          <w:sz w:val="28"/>
          <w:szCs w:val="28"/>
          <w:lang w:val="en-US" w:eastAsia="ru-RU"/>
        </w:rPr>
        <w:t>field trials</w:t>
      </w:r>
      <w:r>
        <w:rPr>
          <w:rFonts w:ascii="Times New Roman" w:eastAsia="Times New Roman" w:hAnsi="Times New Roman"/>
          <w:sz w:val="28"/>
          <w:szCs w:val="28"/>
          <w:lang w:val="en-US" w:eastAsia="ru-RU"/>
        </w:rPr>
        <w:t xml:space="preserve">, and application of theoretical considerations. Concrete pavements have a long and successful history of use at civilian airports and at military airfields in the United States. Air transportation is one of the key industries in the United States. The high cost of shutdowns for pavement maintenance and rehabilitation at airports results in significant impact on local and regional economies, in addition to unnecessary delays to the traveling public. A similar concern exists at </w:t>
      </w:r>
      <w:r>
        <w:rPr>
          <w:rFonts w:ascii="Times New Roman" w:eastAsia="Times New Roman" w:hAnsi="Times New Roman"/>
          <w:sz w:val="28"/>
          <w:szCs w:val="28"/>
          <w:lang w:val="en-US" w:eastAsia="ru-RU"/>
        </w:rPr>
        <w:lastRenderedPageBreak/>
        <w:t xml:space="preserve">military airfields where operational readiness can be impacted by poor pavements. For airport pavements to perform well, it is essential that these pavements are designed and constructed to a high degree of quality. A well-designed and constructed concrete pavement will withstand the anticipated aircraft </w:t>
      </w:r>
      <w:r>
        <w:rPr>
          <w:rFonts w:ascii="Times New Roman" w:eastAsia="Times New Roman" w:hAnsi="Times New Roman"/>
          <w:b/>
          <w:sz w:val="28"/>
          <w:szCs w:val="28"/>
          <w:lang w:val="en-US" w:eastAsia="ru-RU"/>
        </w:rPr>
        <w:t xml:space="preserve">loadings </w:t>
      </w:r>
      <w:r>
        <w:rPr>
          <w:rFonts w:ascii="Times New Roman" w:eastAsia="Times New Roman" w:hAnsi="Times New Roman"/>
          <w:sz w:val="28"/>
          <w:szCs w:val="28"/>
          <w:lang w:val="en-US" w:eastAsia="ru-RU"/>
        </w:rPr>
        <w:t xml:space="preserve">under the local climatic conditions over the desired period of time with minimum maintenance and repair. Desirable concrete pavement performance can be obtained by ensuring that the occurrences of various distresses that can develop are minimized. Distresses that may develop in airport concrete pavements include the following: </w:t>
      </w:r>
    </w:p>
    <w:p w:rsidR="00656A70" w:rsidRDefault="009D1257">
      <w:pPr>
        <w:pStyle w:val="afa"/>
        <w:numPr>
          <w:ilvl w:val="0"/>
          <w:numId w:val="11"/>
        </w:numPr>
        <w:spacing w:after="0" w:line="240" w:lineRule="auto"/>
        <w:ind w:left="567" w:hanging="207"/>
        <w:jc w:val="both"/>
        <w:rPr>
          <w:rFonts w:ascii="Times New Roman" w:eastAsia="Times New Roman" w:hAnsi="Times New Roman"/>
          <w:sz w:val="28"/>
          <w:szCs w:val="28"/>
          <w:lang w:val="en-US" w:eastAsia="ru-RU"/>
        </w:rPr>
      </w:pPr>
      <w:r>
        <w:rPr>
          <w:rFonts w:ascii="Times New Roman" w:eastAsia="Times New Roman" w:hAnsi="Times New Roman"/>
          <w:b/>
          <w:sz w:val="28"/>
          <w:szCs w:val="28"/>
          <w:lang w:val="en-US" w:eastAsia="ru-RU"/>
        </w:rPr>
        <w:t>Cracking</w:t>
      </w:r>
      <w:r>
        <w:rPr>
          <w:rFonts w:ascii="Times New Roman" w:eastAsia="Times New Roman" w:hAnsi="Times New Roman"/>
          <w:sz w:val="28"/>
          <w:szCs w:val="28"/>
          <w:lang w:val="en-US" w:eastAsia="ru-RU"/>
        </w:rPr>
        <w:t xml:space="preserve"> (corner, </w:t>
      </w:r>
      <w:r>
        <w:rPr>
          <w:rFonts w:ascii="Times New Roman" w:eastAsia="Times New Roman" w:hAnsi="Times New Roman"/>
          <w:b/>
          <w:sz w:val="28"/>
          <w:szCs w:val="28"/>
          <w:lang w:val="en-US" w:eastAsia="ru-RU"/>
        </w:rPr>
        <w:t>longitudinal</w:t>
      </w:r>
      <w:r>
        <w:rPr>
          <w:rFonts w:ascii="Times New Roman" w:eastAsia="Times New Roman" w:hAnsi="Times New Roman"/>
          <w:sz w:val="28"/>
          <w:szCs w:val="28"/>
          <w:lang w:val="en-US" w:eastAsia="ru-RU"/>
        </w:rPr>
        <w:t xml:space="preserve">, </w:t>
      </w:r>
      <w:r>
        <w:rPr>
          <w:rFonts w:ascii="Times New Roman" w:eastAsia="Times New Roman" w:hAnsi="Times New Roman"/>
          <w:b/>
          <w:sz w:val="28"/>
          <w:szCs w:val="28"/>
          <w:lang w:val="en-US" w:eastAsia="ru-RU"/>
        </w:rPr>
        <w:t>transverse</w:t>
      </w:r>
      <w:r>
        <w:rPr>
          <w:rFonts w:ascii="Times New Roman" w:eastAsia="Times New Roman" w:hAnsi="Times New Roman"/>
          <w:sz w:val="28"/>
          <w:szCs w:val="28"/>
          <w:lang w:val="en-US" w:eastAsia="ru-RU"/>
        </w:rPr>
        <w:t xml:space="preserve">, durability/materials related) </w:t>
      </w:r>
    </w:p>
    <w:p w:rsidR="00656A70" w:rsidRDefault="009D1257">
      <w:pPr>
        <w:pStyle w:val="afa"/>
        <w:numPr>
          <w:ilvl w:val="1"/>
          <w:numId w:val="11"/>
        </w:numPr>
        <w:spacing w:after="0" w:line="240" w:lineRule="auto"/>
        <w:ind w:left="567" w:hanging="218"/>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Surface defects (</w:t>
      </w:r>
      <w:r>
        <w:rPr>
          <w:rFonts w:ascii="Times New Roman" w:eastAsia="Times New Roman" w:hAnsi="Times New Roman"/>
          <w:b/>
          <w:sz w:val="28"/>
          <w:szCs w:val="28"/>
          <w:lang w:val="en-US" w:eastAsia="ru-RU"/>
        </w:rPr>
        <w:t>scaling</w:t>
      </w:r>
      <w:r>
        <w:rPr>
          <w:rFonts w:ascii="Times New Roman" w:eastAsia="Times New Roman" w:hAnsi="Times New Roman"/>
          <w:sz w:val="28"/>
          <w:szCs w:val="28"/>
          <w:lang w:val="en-US" w:eastAsia="ru-RU"/>
        </w:rPr>
        <w:t xml:space="preserve">, </w:t>
      </w:r>
      <w:r>
        <w:rPr>
          <w:rFonts w:ascii="Times New Roman" w:eastAsia="Times New Roman" w:hAnsi="Times New Roman"/>
          <w:b/>
          <w:sz w:val="28"/>
          <w:szCs w:val="28"/>
          <w:lang w:val="en-US" w:eastAsia="ru-RU"/>
        </w:rPr>
        <w:t>popouts</w:t>
      </w:r>
      <w:r>
        <w:rPr>
          <w:rFonts w:ascii="Times New Roman" w:eastAsia="Times New Roman" w:hAnsi="Times New Roman"/>
          <w:sz w:val="28"/>
          <w:szCs w:val="28"/>
          <w:lang w:val="en-US" w:eastAsia="ru-RU"/>
        </w:rPr>
        <w:t xml:space="preserve">, </w:t>
      </w:r>
      <w:r>
        <w:rPr>
          <w:rFonts w:ascii="Times New Roman" w:eastAsia="Times New Roman" w:hAnsi="Times New Roman"/>
          <w:b/>
          <w:sz w:val="28"/>
          <w:szCs w:val="28"/>
          <w:lang w:val="en-US" w:eastAsia="ru-RU"/>
        </w:rPr>
        <w:t>map cracking</w:t>
      </w:r>
      <w:r>
        <w:rPr>
          <w:rFonts w:ascii="Times New Roman" w:eastAsia="Times New Roman" w:hAnsi="Times New Roman"/>
          <w:sz w:val="28"/>
          <w:szCs w:val="28"/>
          <w:lang w:val="en-US" w:eastAsia="ru-RU"/>
        </w:rPr>
        <w:t xml:space="preserve">). </w:t>
      </w:r>
    </w:p>
    <w:p w:rsidR="00656A70" w:rsidRDefault="009D1257">
      <w:pPr>
        <w:spacing w:after="0" w:line="240" w:lineRule="auto"/>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The development of concrete pavement distresses can be minimized by: </w:t>
      </w:r>
    </w:p>
    <w:p w:rsidR="00656A70" w:rsidRDefault="009D1257">
      <w:pPr>
        <w:spacing w:after="0" w:line="240" w:lineRule="auto"/>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1. Selecting the proper pavement thickness. </w:t>
      </w:r>
    </w:p>
    <w:p w:rsidR="00656A70" w:rsidRDefault="009D1257">
      <w:pPr>
        <w:spacing w:after="0" w:line="240" w:lineRule="auto"/>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2. Providing adequate foundation support including a free draining non-erodible base. </w:t>
      </w:r>
    </w:p>
    <w:p w:rsidR="00656A70" w:rsidRDefault="009D1257">
      <w:pPr>
        <w:spacing w:after="0" w:line="240" w:lineRule="auto"/>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3. Performing proper joint layout and installation. </w:t>
      </w:r>
    </w:p>
    <w:p w:rsidR="00656A70" w:rsidRDefault="009D1257">
      <w:pPr>
        <w:spacing w:after="0" w:line="240" w:lineRule="auto"/>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4. Designing and installing adequate load transfer at joints. </w:t>
      </w:r>
    </w:p>
    <w:p w:rsidR="00656A70" w:rsidRDefault="009D1257">
      <w:pPr>
        <w:spacing w:after="0" w:line="240" w:lineRule="auto"/>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5. Selecting proper constituents for the concrete. </w:t>
      </w:r>
    </w:p>
    <w:p w:rsidR="00656A70" w:rsidRDefault="009D1257">
      <w:pPr>
        <w:spacing w:after="0" w:line="240" w:lineRule="auto"/>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6. Ensuring adequate concrete consolidation. </w:t>
      </w:r>
    </w:p>
    <w:p w:rsidR="00656A70" w:rsidRDefault="009D1257">
      <w:pPr>
        <w:spacing w:after="0" w:line="240" w:lineRule="auto"/>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7. Providing proper finishing to the concrete surface. </w:t>
      </w:r>
    </w:p>
    <w:p w:rsidR="00656A70" w:rsidRDefault="009D1257">
      <w:pPr>
        <w:spacing w:after="0" w:line="240" w:lineRule="auto"/>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8. Maintaining joint </w:t>
      </w:r>
      <w:r>
        <w:rPr>
          <w:rFonts w:ascii="Times New Roman" w:eastAsia="Times New Roman" w:hAnsi="Times New Roman"/>
          <w:b/>
          <w:sz w:val="28"/>
          <w:szCs w:val="28"/>
          <w:lang w:val="en-US" w:eastAsia="ru-RU"/>
        </w:rPr>
        <w:t>sealant</w:t>
      </w:r>
      <w:r>
        <w:rPr>
          <w:rFonts w:ascii="Times New Roman" w:eastAsia="Times New Roman" w:hAnsi="Times New Roman"/>
          <w:sz w:val="28"/>
          <w:szCs w:val="28"/>
          <w:lang w:val="en-US" w:eastAsia="ru-RU"/>
        </w:rPr>
        <w:t xml:space="preserve"> in good condition. </w:t>
      </w:r>
    </w:p>
    <w:p w:rsidR="00656A70" w:rsidRDefault="009D1257">
      <w:pPr>
        <w:spacing w:after="0" w:line="240" w:lineRule="auto"/>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Another important concern for concrete pavement construction is minimizing the probability of early-age distress, typically in the form of cracking and </w:t>
      </w:r>
      <w:r>
        <w:rPr>
          <w:rFonts w:ascii="Times New Roman" w:eastAsia="Times New Roman" w:hAnsi="Times New Roman"/>
          <w:b/>
          <w:sz w:val="28"/>
          <w:szCs w:val="28"/>
          <w:lang w:val="en-US" w:eastAsia="ru-RU"/>
        </w:rPr>
        <w:t>spalling</w:t>
      </w:r>
      <w:r>
        <w:rPr>
          <w:rFonts w:ascii="Times New Roman" w:eastAsia="Times New Roman" w:hAnsi="Times New Roman"/>
          <w:sz w:val="28"/>
          <w:szCs w:val="28"/>
          <w:lang w:val="en-US" w:eastAsia="ru-RU"/>
        </w:rPr>
        <w:t>. This is accomplished by the use of sound design principles and by implementing good construction techniques.</w:t>
      </w:r>
    </w:p>
    <w:p w:rsidR="00656A70" w:rsidRDefault="009D1257">
      <w:pPr>
        <w:pStyle w:val="afa"/>
        <w:numPr>
          <w:ilvl w:val="1"/>
          <w:numId w:val="10"/>
        </w:numPr>
        <w:spacing w:after="0" w:line="240" w:lineRule="auto"/>
        <w:jc w:val="both"/>
        <w:rPr>
          <w:rFonts w:ascii="Times New Roman" w:eastAsia="Times New Roman" w:hAnsi="Times New Roman"/>
          <w:b/>
          <w:sz w:val="28"/>
          <w:szCs w:val="28"/>
          <w:lang w:val="en-US" w:eastAsia="ru-RU"/>
        </w:rPr>
      </w:pPr>
      <w:r>
        <w:rPr>
          <w:rFonts w:ascii="Times New Roman" w:eastAsia="Times New Roman" w:hAnsi="Times New Roman"/>
          <w:b/>
          <w:sz w:val="28"/>
          <w:szCs w:val="28"/>
          <w:lang w:val="en-US" w:eastAsia="ru-RU"/>
        </w:rPr>
        <w:t>Airport Pavements (2)</w:t>
      </w:r>
    </w:p>
    <w:p w:rsidR="00656A70" w:rsidRDefault="009D1257">
      <w:pPr>
        <w:spacing w:after="0" w:line="240" w:lineRule="auto"/>
        <w:ind w:firstLine="360"/>
        <w:jc w:val="both"/>
        <w:rPr>
          <w:rFonts w:ascii="Times New Roman" w:eastAsia="Times New Roman" w:hAnsi="Times New Roman"/>
          <w:sz w:val="28"/>
          <w:szCs w:val="28"/>
          <w:lang w:val="en-US" w:eastAsia="ru-RU"/>
        </w:rPr>
      </w:pPr>
      <w:r>
        <w:rPr>
          <w:rFonts w:ascii="Times New Roman" w:eastAsia="Times New Roman" w:hAnsi="Times New Roman"/>
          <w:b/>
          <w:sz w:val="28"/>
          <w:szCs w:val="28"/>
          <w:lang w:val="en-US" w:eastAsia="ru-RU"/>
        </w:rPr>
        <w:t>Paving</w:t>
      </w:r>
      <w:r>
        <w:rPr>
          <w:rFonts w:ascii="Times New Roman" w:eastAsia="Times New Roman" w:hAnsi="Times New Roman"/>
          <w:sz w:val="28"/>
          <w:szCs w:val="28"/>
          <w:lang w:val="en-US" w:eastAsia="ru-RU"/>
        </w:rPr>
        <w:t xml:space="preserve"> of airport runways, taxiways, and aprons has provided a strong market for </w:t>
      </w:r>
      <w:r>
        <w:rPr>
          <w:rFonts w:ascii="Times New Roman" w:eastAsia="Times New Roman" w:hAnsi="Times New Roman"/>
          <w:b/>
          <w:sz w:val="28"/>
          <w:szCs w:val="28"/>
          <w:lang w:val="en-US" w:eastAsia="ru-RU"/>
        </w:rPr>
        <w:t>portland cement concrete</w:t>
      </w:r>
      <w:r>
        <w:rPr>
          <w:rFonts w:ascii="Times New Roman" w:eastAsia="Times New Roman" w:hAnsi="Times New Roman"/>
          <w:sz w:val="28"/>
          <w:szCs w:val="28"/>
          <w:lang w:val="en-US" w:eastAsia="ru-RU"/>
        </w:rPr>
        <w:t xml:space="preserve"> in recent years, as commercial and military airports upgrade their ground facilities to keep up with increasing air traffic. In 1992, 25 million flights took off or landed at the nation's 100 largest airports. By 2005, the Federal Aviation Administration projects that number to increase by almost 38% to 34.5 million. Demand for concrete is greatest at these large facilities, because concrete provides the substantial pavement strength required to </w:t>
      </w:r>
      <w:r>
        <w:rPr>
          <w:rFonts w:ascii="Times New Roman" w:eastAsia="Times New Roman" w:hAnsi="Times New Roman"/>
          <w:b/>
          <w:sz w:val="28"/>
          <w:szCs w:val="28"/>
          <w:lang w:val="en-US" w:eastAsia="ru-RU"/>
        </w:rPr>
        <w:t>withstand</w:t>
      </w:r>
      <w:r>
        <w:rPr>
          <w:rFonts w:ascii="Times New Roman" w:eastAsia="Times New Roman" w:hAnsi="Times New Roman"/>
          <w:sz w:val="28"/>
          <w:szCs w:val="28"/>
          <w:lang w:val="en-US" w:eastAsia="ru-RU"/>
        </w:rPr>
        <w:t xml:space="preserve"> the impact of airplanes such as the 747, which can weigh more than 850,000 lb (382,000 kg.) when fully loaded. Some 1.1 million metric tons of portland cement were used in the United States for airport pavement projects in 1995, up 22% from a decade earlier, when 895,000 metric tons were used. Since there has been little demand for construction of new airports in the United States for some time—the Denver International Airport being a notable exception—most of this cement is going into concrete needed for existing airport pavements or adding new runways to existing airports. Engineers and contractors are taking advantage of </w:t>
      </w:r>
      <w:r>
        <w:rPr>
          <w:rFonts w:ascii="Times New Roman" w:eastAsia="Times New Roman" w:hAnsi="Times New Roman"/>
          <w:b/>
          <w:sz w:val="28"/>
          <w:szCs w:val="28"/>
          <w:lang w:val="en-US" w:eastAsia="ru-RU"/>
        </w:rPr>
        <w:t>fast-track technology</w:t>
      </w:r>
      <w:r>
        <w:rPr>
          <w:rFonts w:ascii="Times New Roman" w:eastAsia="Times New Roman" w:hAnsi="Times New Roman"/>
          <w:sz w:val="28"/>
          <w:szCs w:val="28"/>
          <w:lang w:val="en-US" w:eastAsia="ru-RU"/>
        </w:rPr>
        <w:t xml:space="preserve"> to upgrade ground facilities with minimal traffic </w:t>
      </w:r>
      <w:r>
        <w:rPr>
          <w:rFonts w:ascii="Times New Roman" w:eastAsia="Times New Roman" w:hAnsi="Times New Roman"/>
          <w:b/>
          <w:sz w:val="28"/>
          <w:szCs w:val="28"/>
          <w:lang w:val="en-US" w:eastAsia="ru-RU"/>
        </w:rPr>
        <w:t>disruption</w:t>
      </w:r>
      <w:r>
        <w:rPr>
          <w:rFonts w:ascii="Times New Roman" w:eastAsia="Times New Roman" w:hAnsi="Times New Roman"/>
          <w:sz w:val="28"/>
          <w:szCs w:val="28"/>
          <w:lang w:val="en-US" w:eastAsia="ru-RU"/>
        </w:rPr>
        <w:t xml:space="preserve">, and continue to hone design techniques to achieve maximum pavement life. The first United States airport runway was built in 1928 in Dearborn, Michigan, by the Ford Motor Company for a Ford-manufactured plane called the Silver Goose. This and other early runways used variable pavement </w:t>
      </w:r>
      <w:r>
        <w:rPr>
          <w:rFonts w:ascii="Times New Roman" w:eastAsia="Times New Roman" w:hAnsi="Times New Roman"/>
          <w:sz w:val="28"/>
          <w:szCs w:val="28"/>
          <w:lang w:val="en-US" w:eastAsia="ru-RU"/>
        </w:rPr>
        <w:lastRenderedPageBreak/>
        <w:t xml:space="preserve">thicknesses similar to those of early highways: concrete 8 or 9 in. (20 or 22.5 cm) deep at the edges and 6 or 7 in. (15 or 17.5 cm) thick at the center. In 1942, at the beginning of World War II, 93 million sq yd (74 million sq m) of airfield pavement was placed in the United States as the country mobilized to get planes airborne. At that time, 6 in. (15 cm) deep concrete pavements were the norm, but heavier airplanes created the need to increase concrete runway pavement depth to 12 in. (30 cm) thick. Eventually, engineers specified runway pavements as thick as 24 in. (60 cm) to accommodate heavy loads imposed by larger aircraft. The addition of more wheels to these airplanes, which better distributed the loads on the pavement, reduced the pavement depth required to 12 in. (30 cm) in the late 1940s. Today, specifications for airport concrete pavement vary depending on </w:t>
      </w:r>
      <w:r>
        <w:rPr>
          <w:rFonts w:ascii="Times New Roman" w:eastAsia="Times New Roman" w:hAnsi="Times New Roman"/>
          <w:b/>
          <w:sz w:val="28"/>
          <w:szCs w:val="28"/>
          <w:lang w:val="en-US" w:eastAsia="ru-RU"/>
        </w:rPr>
        <w:t>subgrade</w:t>
      </w:r>
      <w:r>
        <w:rPr>
          <w:rFonts w:ascii="Times New Roman" w:eastAsia="Times New Roman" w:hAnsi="Times New Roman"/>
          <w:sz w:val="28"/>
          <w:szCs w:val="28"/>
          <w:lang w:val="en-US" w:eastAsia="ru-RU"/>
        </w:rPr>
        <w:t xml:space="preserve"> conditions, expected loading, and anticipated pavement life-span. New concrete runways at non-</w:t>
      </w:r>
      <w:r>
        <w:rPr>
          <w:rFonts w:ascii="Times New Roman" w:eastAsia="Times New Roman" w:hAnsi="Times New Roman"/>
          <w:b/>
          <w:sz w:val="28"/>
          <w:szCs w:val="28"/>
          <w:lang w:val="en-US" w:eastAsia="ru-RU"/>
        </w:rPr>
        <w:t>hub</w:t>
      </w:r>
      <w:r>
        <w:rPr>
          <w:rFonts w:ascii="Times New Roman" w:eastAsia="Times New Roman" w:hAnsi="Times New Roman"/>
          <w:sz w:val="28"/>
          <w:szCs w:val="28"/>
          <w:lang w:val="en-US" w:eastAsia="ru-RU"/>
        </w:rPr>
        <w:t xml:space="preserve"> airports generally range in thickness from 9 to 12 in. (22.5 to 30 cm), while runways at hub airports often are constructed 15 to 18 in. (37.5 to 45 cm) thick to withstand larger and more frequent loading.</w:t>
      </w:r>
    </w:p>
    <w:p w:rsidR="00656A70" w:rsidRDefault="009D1257">
      <w:pPr>
        <w:pStyle w:val="afa"/>
        <w:numPr>
          <w:ilvl w:val="1"/>
          <w:numId w:val="10"/>
        </w:numPr>
        <w:spacing w:after="0" w:line="240" w:lineRule="auto"/>
        <w:rPr>
          <w:rFonts w:ascii="Times New Roman" w:eastAsia="Times New Roman" w:hAnsi="Times New Roman"/>
          <w:b/>
          <w:sz w:val="28"/>
          <w:szCs w:val="28"/>
          <w:lang w:val="en-US" w:eastAsia="ru-RU"/>
        </w:rPr>
      </w:pPr>
      <w:r>
        <w:rPr>
          <w:rFonts w:ascii="Times New Roman" w:eastAsia="Times New Roman" w:hAnsi="Times New Roman"/>
          <w:b/>
          <w:sz w:val="28"/>
          <w:szCs w:val="28"/>
          <w:lang w:val="en-US" w:eastAsia="ru-RU"/>
        </w:rPr>
        <w:t>Airfield traffic pattern</w:t>
      </w:r>
    </w:p>
    <w:p w:rsidR="00656A70" w:rsidRDefault="009D1257">
      <w:pPr>
        <w:spacing w:after="0" w:line="240" w:lineRule="auto"/>
        <w:ind w:firstLine="360"/>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All airports use a </w:t>
      </w:r>
      <w:hyperlink r:id="rId20" w:tooltip="Airfield traffic pattern" w:history="1">
        <w:r>
          <w:rPr>
            <w:rFonts w:ascii="Times New Roman" w:eastAsia="Times New Roman" w:hAnsi="Times New Roman"/>
            <w:b/>
            <w:sz w:val="28"/>
            <w:szCs w:val="28"/>
            <w:lang w:val="en-US" w:eastAsia="ru-RU"/>
          </w:rPr>
          <w:t>traffic pattern</w:t>
        </w:r>
      </w:hyperlink>
      <w:r>
        <w:rPr>
          <w:rFonts w:ascii="Times New Roman" w:eastAsia="Times New Roman" w:hAnsi="Times New Roman"/>
          <w:sz w:val="28"/>
          <w:szCs w:val="28"/>
          <w:lang w:val="en-US" w:eastAsia="ru-RU"/>
        </w:rPr>
        <w:t xml:space="preserve"> (often called a </w:t>
      </w:r>
      <w:r>
        <w:rPr>
          <w:rFonts w:ascii="Times New Roman" w:eastAsia="Times New Roman" w:hAnsi="Times New Roman"/>
          <w:i/>
          <w:iCs/>
          <w:sz w:val="28"/>
          <w:szCs w:val="28"/>
          <w:lang w:val="en-US" w:eastAsia="ru-RU"/>
        </w:rPr>
        <w:t xml:space="preserve">traffic </w:t>
      </w:r>
      <w:r>
        <w:rPr>
          <w:rFonts w:ascii="Times New Roman" w:eastAsia="Times New Roman" w:hAnsi="Times New Roman"/>
          <w:b/>
          <w:i/>
          <w:iCs/>
          <w:sz w:val="28"/>
          <w:szCs w:val="28"/>
          <w:lang w:val="en-US" w:eastAsia="ru-RU"/>
        </w:rPr>
        <w:t>circuit</w:t>
      </w:r>
      <w:r>
        <w:rPr>
          <w:rFonts w:ascii="Times New Roman" w:eastAsia="Times New Roman" w:hAnsi="Times New Roman"/>
          <w:b/>
          <w:sz w:val="28"/>
          <w:szCs w:val="28"/>
          <w:lang w:val="en-US" w:eastAsia="ru-RU"/>
        </w:rPr>
        <w:t xml:space="preserve"> </w:t>
      </w:r>
      <w:r>
        <w:rPr>
          <w:rFonts w:ascii="Times New Roman" w:eastAsia="Times New Roman" w:hAnsi="Times New Roman"/>
          <w:sz w:val="28"/>
          <w:szCs w:val="28"/>
          <w:lang w:val="en-US" w:eastAsia="ru-RU"/>
        </w:rPr>
        <w:t xml:space="preserve">outside the U.S.) to assure smooth traffic flow between departing and arriving aircraft. Generally, this pattern is a circuit consisting of five "legs" that form a rectangle (two legs and the runway form one side, with the remaining legs forming three more sides). Each leg is named (see diagram), and </w:t>
      </w:r>
      <w:r>
        <w:rPr>
          <w:rFonts w:ascii="Times New Roman" w:eastAsia="Times New Roman" w:hAnsi="Times New Roman"/>
          <w:b/>
          <w:sz w:val="28"/>
          <w:szCs w:val="28"/>
          <w:lang w:val="en-US" w:eastAsia="ru-RU"/>
        </w:rPr>
        <w:t xml:space="preserve">ATC </w:t>
      </w:r>
      <w:r>
        <w:rPr>
          <w:rFonts w:ascii="Times New Roman" w:eastAsia="Times New Roman" w:hAnsi="Times New Roman"/>
          <w:sz w:val="28"/>
          <w:szCs w:val="28"/>
          <w:lang w:val="en-US" w:eastAsia="ru-RU"/>
        </w:rPr>
        <w:t xml:space="preserve">directs pilots on how to join and leave the circuit. Traffic patterns are flown at one specific </w:t>
      </w:r>
      <w:r>
        <w:rPr>
          <w:rFonts w:ascii="Times New Roman" w:eastAsia="Times New Roman" w:hAnsi="Times New Roman"/>
          <w:b/>
          <w:sz w:val="28"/>
          <w:szCs w:val="28"/>
          <w:lang w:val="en-US" w:eastAsia="ru-RU"/>
        </w:rPr>
        <w:t>altitude</w:t>
      </w:r>
      <w:r>
        <w:rPr>
          <w:rFonts w:ascii="Times New Roman" w:eastAsia="Times New Roman" w:hAnsi="Times New Roman"/>
          <w:sz w:val="28"/>
          <w:szCs w:val="28"/>
          <w:lang w:val="en-US" w:eastAsia="ru-RU"/>
        </w:rPr>
        <w:t xml:space="preserve">, usually 800 or 1,000 ft (244 or 305 m) </w:t>
      </w:r>
      <w:hyperlink r:id="rId21" w:tooltip="Above ground level" w:history="1">
        <w:r>
          <w:rPr>
            <w:rFonts w:ascii="Times New Roman" w:eastAsia="Times New Roman" w:hAnsi="Times New Roman"/>
            <w:sz w:val="28"/>
            <w:szCs w:val="28"/>
            <w:lang w:val="en-US" w:eastAsia="ru-RU"/>
          </w:rPr>
          <w:t>above ground level</w:t>
        </w:r>
      </w:hyperlink>
      <w:r>
        <w:rPr>
          <w:rFonts w:ascii="Times New Roman" w:eastAsia="Times New Roman" w:hAnsi="Times New Roman"/>
          <w:sz w:val="28"/>
          <w:szCs w:val="28"/>
          <w:lang w:val="en-US" w:eastAsia="ru-RU"/>
        </w:rPr>
        <w:t xml:space="preserve"> (AGL). Standard traffic patterns are </w:t>
      </w:r>
      <w:r>
        <w:rPr>
          <w:rFonts w:ascii="Times New Roman" w:eastAsia="Times New Roman" w:hAnsi="Times New Roman"/>
          <w:i/>
          <w:iCs/>
          <w:sz w:val="28"/>
          <w:szCs w:val="28"/>
          <w:lang w:val="en-US" w:eastAsia="ru-RU"/>
        </w:rPr>
        <w:t>left-handed</w:t>
      </w:r>
      <w:r>
        <w:rPr>
          <w:rFonts w:ascii="Times New Roman" w:eastAsia="Times New Roman" w:hAnsi="Times New Roman"/>
          <w:sz w:val="28"/>
          <w:szCs w:val="28"/>
          <w:lang w:val="en-US" w:eastAsia="ru-RU"/>
        </w:rPr>
        <w:t xml:space="preserve">, meaning all turns are made to the left. Right-handed patterns do exist, usually because of obstacles such as a </w:t>
      </w:r>
      <w:hyperlink r:id="rId22" w:tooltip="Mountain" w:history="1">
        <w:r>
          <w:rPr>
            <w:rFonts w:ascii="Times New Roman" w:eastAsia="Times New Roman" w:hAnsi="Times New Roman"/>
            <w:sz w:val="28"/>
            <w:szCs w:val="28"/>
            <w:lang w:val="en-US" w:eastAsia="ru-RU"/>
          </w:rPr>
          <w:t>mountain</w:t>
        </w:r>
      </w:hyperlink>
      <w:r>
        <w:rPr>
          <w:rFonts w:ascii="Times New Roman" w:eastAsia="Times New Roman" w:hAnsi="Times New Roman"/>
          <w:sz w:val="28"/>
          <w:szCs w:val="28"/>
          <w:lang w:val="en-US" w:eastAsia="ru-RU"/>
        </w:rPr>
        <w:t xml:space="preserve">, or to reduce noise for local residents. The predetermined circuit helps traffic flow smoothly because all pilots know what to expect, and helps reduce the chance of a </w:t>
      </w:r>
      <w:hyperlink r:id="rId23" w:tooltip="Mid-air collision" w:history="1">
        <w:r>
          <w:rPr>
            <w:rFonts w:ascii="Times New Roman" w:eastAsia="Times New Roman" w:hAnsi="Times New Roman"/>
            <w:b/>
            <w:sz w:val="28"/>
            <w:szCs w:val="28"/>
            <w:lang w:val="en-US" w:eastAsia="ru-RU"/>
          </w:rPr>
          <w:t>mid-air collision</w:t>
        </w:r>
      </w:hyperlink>
      <w:r>
        <w:rPr>
          <w:rFonts w:ascii="Times New Roman" w:eastAsia="Times New Roman" w:hAnsi="Times New Roman"/>
          <w:b/>
          <w:sz w:val="28"/>
          <w:szCs w:val="28"/>
          <w:lang w:val="en-US" w:eastAsia="ru-RU"/>
        </w:rPr>
        <w:t xml:space="preserve">. </w:t>
      </w:r>
      <w:r>
        <w:rPr>
          <w:rFonts w:ascii="Times New Roman" w:eastAsia="Times New Roman" w:hAnsi="Times New Roman"/>
          <w:sz w:val="28"/>
          <w:szCs w:val="28"/>
          <w:lang w:val="en-US" w:eastAsia="ru-RU"/>
        </w:rPr>
        <w:t xml:space="preserve">At extremely large airports, a circuit is in place but not usually used. Rather, aircraft (usually only commercial with long routes) request </w:t>
      </w:r>
      <w:r>
        <w:rPr>
          <w:rFonts w:ascii="Times New Roman" w:eastAsia="Times New Roman" w:hAnsi="Times New Roman"/>
          <w:b/>
          <w:sz w:val="28"/>
          <w:szCs w:val="28"/>
          <w:lang w:val="en-US" w:eastAsia="ru-RU"/>
        </w:rPr>
        <w:t>approach clearance</w:t>
      </w:r>
      <w:r>
        <w:rPr>
          <w:rFonts w:ascii="Times New Roman" w:eastAsia="Times New Roman" w:hAnsi="Times New Roman"/>
          <w:sz w:val="28"/>
          <w:szCs w:val="28"/>
          <w:lang w:val="en-US" w:eastAsia="ru-RU"/>
        </w:rPr>
        <w:t xml:space="preserve"> while they are still hours away from the airport, often before they even takeoff from their departure point. Large airports have a frequency called </w:t>
      </w:r>
      <w:r>
        <w:rPr>
          <w:rFonts w:ascii="Times New Roman" w:eastAsia="Times New Roman" w:hAnsi="Times New Roman"/>
          <w:i/>
          <w:iCs/>
          <w:sz w:val="28"/>
          <w:szCs w:val="28"/>
          <w:lang w:val="en-US" w:eastAsia="ru-RU"/>
        </w:rPr>
        <w:t>Clearance Delivery</w:t>
      </w:r>
      <w:r>
        <w:rPr>
          <w:rFonts w:ascii="Times New Roman" w:eastAsia="Times New Roman" w:hAnsi="Times New Roman"/>
          <w:sz w:val="28"/>
          <w:szCs w:val="28"/>
          <w:lang w:val="en-US" w:eastAsia="ru-RU"/>
        </w:rPr>
        <w:t xml:space="preserve"> which is used by departing aircraft specifically for this purpose. This then allows aircraft to take the most direct </w:t>
      </w:r>
      <w:r>
        <w:rPr>
          <w:rFonts w:ascii="Times New Roman" w:eastAsia="Times New Roman" w:hAnsi="Times New Roman"/>
          <w:b/>
          <w:sz w:val="28"/>
          <w:szCs w:val="28"/>
          <w:lang w:val="en-US" w:eastAsia="ru-RU"/>
        </w:rPr>
        <w:t>approach path</w:t>
      </w:r>
      <w:r>
        <w:rPr>
          <w:rFonts w:ascii="Times New Roman" w:eastAsia="Times New Roman" w:hAnsi="Times New Roman"/>
          <w:sz w:val="28"/>
          <w:szCs w:val="28"/>
          <w:lang w:val="en-US" w:eastAsia="ru-RU"/>
        </w:rPr>
        <w:t xml:space="preserve"> to the runway and land without worrying about interference from other aircraft. While this system keeps the airspace free and is simpler for pilots, it requires detailed knowledge of how aircraft are planning to use the airport ahead of time and is therefore only possible with large commercial airliners on pre-scheduled flights. The system has recently become so advanced that controllers can predict whether an aircraft will be delayed on landing before it even takes off; that aircraft can then be delayed on the ground, rather than wasting expensive fuel waiting in the air.</w:t>
      </w:r>
    </w:p>
    <w:p w:rsidR="00656A70" w:rsidRDefault="009D1257">
      <w:pPr>
        <w:pStyle w:val="afa"/>
        <w:numPr>
          <w:ilvl w:val="1"/>
          <w:numId w:val="10"/>
        </w:numPr>
        <w:spacing w:after="0" w:line="240" w:lineRule="auto"/>
        <w:jc w:val="both"/>
        <w:rPr>
          <w:rFonts w:ascii="Times New Roman" w:eastAsia="Times New Roman" w:hAnsi="Times New Roman"/>
          <w:b/>
          <w:sz w:val="28"/>
          <w:szCs w:val="28"/>
          <w:lang w:val="en-US" w:eastAsia="ru-RU"/>
        </w:rPr>
      </w:pPr>
      <w:r>
        <w:rPr>
          <w:rFonts w:ascii="Times New Roman" w:eastAsia="Times New Roman" w:hAnsi="Times New Roman"/>
          <w:b/>
          <w:sz w:val="28"/>
          <w:szCs w:val="28"/>
          <w:lang w:val="en-US" w:eastAsia="ru-RU"/>
        </w:rPr>
        <w:t>A taxiway</w:t>
      </w:r>
    </w:p>
    <w:p w:rsidR="00656A70" w:rsidRDefault="009D1257">
      <w:pPr>
        <w:spacing w:after="0" w:line="240" w:lineRule="auto"/>
        <w:ind w:firstLine="360"/>
        <w:contextualSpacing/>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A </w:t>
      </w:r>
      <w:r>
        <w:rPr>
          <w:rFonts w:ascii="Times New Roman" w:eastAsia="Times New Roman" w:hAnsi="Times New Roman" w:cs="Times New Roman"/>
          <w:b/>
          <w:bCs/>
          <w:sz w:val="28"/>
          <w:szCs w:val="28"/>
          <w:lang w:val="en-US" w:eastAsia="ru-RU"/>
        </w:rPr>
        <w:t>taxiway</w:t>
      </w:r>
      <w:r>
        <w:rPr>
          <w:rFonts w:ascii="Times New Roman" w:eastAsia="Times New Roman" w:hAnsi="Times New Roman" w:cs="Times New Roman"/>
          <w:sz w:val="28"/>
          <w:szCs w:val="28"/>
          <w:lang w:val="en-US" w:eastAsia="ru-RU"/>
        </w:rPr>
        <w:t xml:space="preserve"> is a path on an </w:t>
      </w:r>
      <w:hyperlink r:id="rId24" w:tooltip="Airport" w:history="1">
        <w:r>
          <w:rPr>
            <w:rFonts w:ascii="Times New Roman" w:eastAsia="Times New Roman" w:hAnsi="Times New Roman" w:cs="Times New Roman"/>
            <w:sz w:val="28"/>
            <w:szCs w:val="28"/>
            <w:lang w:val="en-US" w:eastAsia="ru-RU"/>
          </w:rPr>
          <w:t>airport</w:t>
        </w:r>
      </w:hyperlink>
      <w:r>
        <w:rPr>
          <w:rFonts w:ascii="Times New Roman" w:eastAsia="Times New Roman" w:hAnsi="Times New Roman" w:cs="Times New Roman"/>
          <w:sz w:val="28"/>
          <w:szCs w:val="28"/>
          <w:lang w:val="en-US" w:eastAsia="ru-RU"/>
        </w:rPr>
        <w:t xml:space="preserve"> connecting </w:t>
      </w:r>
      <w:hyperlink r:id="rId25" w:tooltip="Runway" w:history="1">
        <w:r>
          <w:rPr>
            <w:rFonts w:ascii="Times New Roman" w:eastAsia="Times New Roman" w:hAnsi="Times New Roman" w:cs="Times New Roman"/>
            <w:sz w:val="28"/>
            <w:szCs w:val="28"/>
            <w:lang w:val="en-US" w:eastAsia="ru-RU"/>
          </w:rPr>
          <w:t>runways</w:t>
        </w:r>
      </w:hyperlink>
      <w:r>
        <w:rPr>
          <w:rFonts w:ascii="Times New Roman" w:eastAsia="Times New Roman" w:hAnsi="Times New Roman" w:cs="Times New Roman"/>
          <w:sz w:val="28"/>
          <w:szCs w:val="28"/>
          <w:lang w:val="en-US" w:eastAsia="ru-RU"/>
        </w:rPr>
        <w:t xml:space="preserve"> with </w:t>
      </w:r>
      <w:hyperlink r:id="rId26" w:tooltip="Airport ramp" w:history="1">
        <w:r>
          <w:rPr>
            <w:rFonts w:ascii="Times New Roman" w:eastAsia="Times New Roman" w:hAnsi="Times New Roman" w:cs="Times New Roman"/>
            <w:b/>
            <w:sz w:val="28"/>
            <w:szCs w:val="28"/>
            <w:lang w:val="en-US" w:eastAsia="ru-RU"/>
          </w:rPr>
          <w:t>ramps</w:t>
        </w:r>
      </w:hyperlink>
      <w:r>
        <w:rPr>
          <w:rFonts w:ascii="Times New Roman" w:eastAsia="Times New Roman" w:hAnsi="Times New Roman" w:cs="Times New Roman"/>
          <w:b/>
          <w:sz w:val="28"/>
          <w:szCs w:val="28"/>
          <w:lang w:val="en-US" w:eastAsia="ru-RU"/>
        </w:rPr>
        <w:t xml:space="preserve">, </w:t>
      </w:r>
      <w:hyperlink r:id="rId27" w:tooltip="Hangar" w:history="1">
        <w:r>
          <w:rPr>
            <w:rFonts w:ascii="Times New Roman" w:eastAsia="Times New Roman" w:hAnsi="Times New Roman" w:cs="Times New Roman"/>
            <w:b/>
            <w:sz w:val="28"/>
            <w:szCs w:val="28"/>
            <w:lang w:val="en-US" w:eastAsia="ru-RU"/>
          </w:rPr>
          <w:t>hangars</w:t>
        </w:r>
      </w:hyperlink>
      <w:r>
        <w:rPr>
          <w:rFonts w:ascii="Times New Roman" w:eastAsia="Times New Roman" w:hAnsi="Times New Roman" w:cs="Times New Roman"/>
          <w:sz w:val="28"/>
          <w:szCs w:val="28"/>
          <w:lang w:val="en-US" w:eastAsia="ru-RU"/>
        </w:rPr>
        <w:t xml:space="preserve">, </w:t>
      </w:r>
      <w:hyperlink r:id="rId28" w:tooltip="Airport terminal" w:history="1">
        <w:r>
          <w:rPr>
            <w:rFonts w:ascii="Times New Roman" w:eastAsia="Times New Roman" w:hAnsi="Times New Roman" w:cs="Times New Roman"/>
            <w:sz w:val="28"/>
            <w:szCs w:val="28"/>
            <w:lang w:val="en-US" w:eastAsia="ru-RU"/>
          </w:rPr>
          <w:t>terminals</w:t>
        </w:r>
      </w:hyperlink>
      <w:r>
        <w:rPr>
          <w:rFonts w:ascii="Times New Roman" w:eastAsia="Times New Roman" w:hAnsi="Times New Roman" w:cs="Times New Roman"/>
          <w:sz w:val="28"/>
          <w:szCs w:val="28"/>
          <w:lang w:val="en-US" w:eastAsia="ru-RU"/>
        </w:rPr>
        <w:t xml:space="preserve"> and other facilities. They mostly have hard surface such as </w:t>
      </w:r>
      <w:hyperlink r:id="rId29" w:tooltip="Asphalt" w:history="1">
        <w:r>
          <w:rPr>
            <w:rFonts w:ascii="Times New Roman" w:eastAsia="Times New Roman" w:hAnsi="Times New Roman" w:cs="Times New Roman"/>
            <w:sz w:val="28"/>
            <w:szCs w:val="28"/>
            <w:lang w:val="en-US" w:eastAsia="ru-RU"/>
          </w:rPr>
          <w:t>asphalt</w:t>
        </w:r>
      </w:hyperlink>
      <w:r>
        <w:rPr>
          <w:rFonts w:ascii="Times New Roman" w:eastAsia="Times New Roman" w:hAnsi="Times New Roman" w:cs="Times New Roman"/>
          <w:sz w:val="28"/>
          <w:szCs w:val="28"/>
          <w:lang w:val="en-US" w:eastAsia="ru-RU"/>
        </w:rPr>
        <w:t xml:space="preserve"> or </w:t>
      </w:r>
      <w:hyperlink r:id="rId30" w:tooltip="Concrete" w:history="1">
        <w:r>
          <w:rPr>
            <w:rFonts w:ascii="Times New Roman" w:eastAsia="Times New Roman" w:hAnsi="Times New Roman" w:cs="Times New Roman"/>
            <w:sz w:val="28"/>
            <w:szCs w:val="28"/>
            <w:lang w:val="en-US" w:eastAsia="ru-RU"/>
          </w:rPr>
          <w:t>concrete</w:t>
        </w:r>
      </w:hyperlink>
      <w:r>
        <w:rPr>
          <w:rFonts w:ascii="Times New Roman" w:eastAsia="Times New Roman" w:hAnsi="Times New Roman" w:cs="Times New Roman"/>
          <w:sz w:val="28"/>
          <w:szCs w:val="28"/>
          <w:lang w:val="en-US" w:eastAsia="ru-RU"/>
        </w:rPr>
        <w:t xml:space="preserve">, although smaller airports sometimes use </w:t>
      </w:r>
      <w:hyperlink r:id="rId31" w:tooltip="Gravel" w:history="1">
        <w:r>
          <w:rPr>
            <w:rFonts w:ascii="Times New Roman" w:eastAsia="Times New Roman" w:hAnsi="Times New Roman" w:cs="Times New Roman"/>
            <w:sz w:val="28"/>
            <w:szCs w:val="28"/>
            <w:lang w:val="en-US" w:eastAsia="ru-RU"/>
          </w:rPr>
          <w:t>gravel</w:t>
        </w:r>
      </w:hyperlink>
      <w:r>
        <w:rPr>
          <w:rFonts w:ascii="Times New Roman" w:eastAsia="Times New Roman" w:hAnsi="Times New Roman" w:cs="Times New Roman"/>
          <w:sz w:val="28"/>
          <w:szCs w:val="28"/>
          <w:lang w:val="en-US" w:eastAsia="ru-RU"/>
        </w:rPr>
        <w:t xml:space="preserve"> or </w:t>
      </w:r>
      <w:hyperlink r:id="rId32" w:tooltip="Grass" w:history="1">
        <w:r>
          <w:rPr>
            <w:rFonts w:ascii="Times New Roman" w:eastAsia="Times New Roman" w:hAnsi="Times New Roman" w:cs="Times New Roman"/>
            <w:sz w:val="28"/>
            <w:szCs w:val="28"/>
            <w:lang w:val="en-US" w:eastAsia="ru-RU"/>
          </w:rPr>
          <w:t>grass</w:t>
        </w:r>
      </w:hyperlink>
      <w:r>
        <w:rPr>
          <w:rFonts w:ascii="Times New Roman" w:eastAsia="Times New Roman" w:hAnsi="Times New Roman" w:cs="Times New Roman"/>
          <w:sz w:val="28"/>
          <w:szCs w:val="28"/>
          <w:lang w:val="en-US" w:eastAsia="ru-RU"/>
        </w:rPr>
        <w:t xml:space="preserve">. Busy airports </w:t>
      </w:r>
      <w:r>
        <w:rPr>
          <w:rFonts w:ascii="Times New Roman" w:eastAsia="Times New Roman" w:hAnsi="Times New Roman" w:cs="Times New Roman"/>
          <w:sz w:val="28"/>
          <w:szCs w:val="28"/>
          <w:lang w:val="en-US" w:eastAsia="ru-RU"/>
        </w:rPr>
        <w:lastRenderedPageBreak/>
        <w:t xml:space="preserve">typically construct </w:t>
      </w:r>
      <w:r>
        <w:rPr>
          <w:rFonts w:ascii="Times New Roman" w:eastAsia="Times New Roman" w:hAnsi="Times New Roman" w:cs="Times New Roman"/>
          <w:bCs/>
          <w:sz w:val="28"/>
          <w:szCs w:val="28"/>
          <w:lang w:val="en-US" w:eastAsia="ru-RU"/>
        </w:rPr>
        <w:t>high-speed</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bCs/>
          <w:sz w:val="28"/>
          <w:szCs w:val="28"/>
          <w:lang w:val="en-US" w:eastAsia="ru-RU"/>
        </w:rPr>
        <w:t>taxiways</w:t>
      </w:r>
      <w:r>
        <w:rPr>
          <w:rFonts w:ascii="Times New Roman" w:eastAsia="Times New Roman" w:hAnsi="Times New Roman" w:cs="Times New Roman"/>
          <w:sz w:val="28"/>
          <w:szCs w:val="28"/>
          <w:lang w:val="en-US" w:eastAsia="ru-RU"/>
        </w:rPr>
        <w:t xml:space="preserve"> in order to allow </w:t>
      </w:r>
      <w:hyperlink r:id="rId33" w:tooltip="Aircraft" w:history="1">
        <w:r>
          <w:rPr>
            <w:rFonts w:ascii="Times New Roman" w:eastAsia="Times New Roman" w:hAnsi="Times New Roman" w:cs="Times New Roman"/>
            <w:sz w:val="28"/>
            <w:szCs w:val="28"/>
            <w:lang w:val="en-US" w:eastAsia="ru-RU"/>
          </w:rPr>
          <w:t>aircraft</w:t>
        </w:r>
      </w:hyperlink>
      <w:r>
        <w:rPr>
          <w:rFonts w:ascii="Times New Roman" w:eastAsia="Times New Roman" w:hAnsi="Times New Roman" w:cs="Times New Roman"/>
          <w:sz w:val="28"/>
          <w:szCs w:val="28"/>
          <w:lang w:val="en-US" w:eastAsia="ru-RU"/>
        </w:rPr>
        <w:t xml:space="preserve"> to leave the runway at higher speeds. This allows the aircraft </w:t>
      </w:r>
      <w:r>
        <w:rPr>
          <w:rFonts w:ascii="Times New Roman" w:eastAsia="Times New Roman" w:hAnsi="Times New Roman" w:cs="Times New Roman"/>
          <w:b/>
          <w:sz w:val="28"/>
          <w:szCs w:val="28"/>
          <w:lang w:val="en-US" w:eastAsia="ru-RU"/>
        </w:rPr>
        <w:t>to vacate</w:t>
      </w:r>
      <w:r>
        <w:rPr>
          <w:rFonts w:ascii="Times New Roman" w:eastAsia="Times New Roman" w:hAnsi="Times New Roman" w:cs="Times New Roman"/>
          <w:sz w:val="28"/>
          <w:szCs w:val="28"/>
          <w:lang w:val="en-US" w:eastAsia="ru-RU"/>
        </w:rPr>
        <w:t xml:space="preserve"> the </w:t>
      </w:r>
      <w:hyperlink r:id="rId34" w:tooltip="Runway" w:history="1">
        <w:r>
          <w:rPr>
            <w:rFonts w:ascii="Times New Roman" w:eastAsia="Times New Roman" w:hAnsi="Times New Roman" w:cs="Times New Roman"/>
            <w:sz w:val="28"/>
            <w:szCs w:val="28"/>
            <w:lang w:val="en-US" w:eastAsia="ru-RU"/>
          </w:rPr>
          <w:t>runway</w:t>
        </w:r>
      </w:hyperlink>
      <w:r>
        <w:rPr>
          <w:rFonts w:ascii="Times New Roman" w:eastAsia="Times New Roman" w:hAnsi="Times New Roman" w:cs="Times New Roman"/>
          <w:sz w:val="28"/>
          <w:szCs w:val="28"/>
          <w:lang w:val="en-US" w:eastAsia="ru-RU"/>
        </w:rPr>
        <w:t xml:space="preserve"> quicker, permitting another to land or depart in a shorter space of time. </w:t>
      </w:r>
      <w:r>
        <w:rPr>
          <w:rFonts w:ascii="Times New Roman" w:hAnsi="Times New Roman" w:cs="Times New Roman"/>
          <w:sz w:val="28"/>
          <w:szCs w:val="28"/>
          <w:lang w:val="en-US"/>
        </w:rPr>
        <w:t xml:space="preserve">The signs can often be combined, in this case a direction sign, a location sign, and a runway sign. </w:t>
      </w:r>
      <w:r>
        <w:rPr>
          <w:rFonts w:ascii="Times New Roman" w:eastAsia="Times New Roman" w:hAnsi="Times New Roman" w:cs="Times New Roman"/>
          <w:sz w:val="28"/>
          <w:szCs w:val="28"/>
          <w:lang w:val="en-US" w:eastAsia="ru-RU"/>
        </w:rPr>
        <w:t xml:space="preserve">Airport guidance signs provide direction and information to taxiing aircraft and airport vehicles. Smaller airports may have few or no signs, relying instead on airport diagrams and charts. There are two classes of </w:t>
      </w:r>
      <w:hyperlink r:id="rId35" w:tooltip="Signage" w:history="1">
        <w:r>
          <w:rPr>
            <w:rFonts w:ascii="Times New Roman" w:eastAsia="Times New Roman" w:hAnsi="Times New Roman" w:cs="Times New Roman"/>
            <w:sz w:val="28"/>
            <w:szCs w:val="28"/>
            <w:lang w:val="en-US" w:eastAsia="ru-RU"/>
          </w:rPr>
          <w:t>signage</w:t>
        </w:r>
      </w:hyperlink>
      <w:r>
        <w:rPr>
          <w:rFonts w:ascii="Times New Roman" w:eastAsia="Times New Roman" w:hAnsi="Times New Roman" w:cs="Times New Roman"/>
          <w:sz w:val="28"/>
          <w:szCs w:val="28"/>
          <w:lang w:val="en-US" w:eastAsia="ru-RU"/>
        </w:rPr>
        <w:t xml:space="preserve"> at airports, with several types of each: </w:t>
      </w:r>
      <w:r>
        <w:rPr>
          <w:rFonts w:ascii="Times New Roman" w:eastAsia="Times New Roman" w:hAnsi="Times New Roman" w:cs="Times New Roman"/>
          <w:b/>
          <w:bCs/>
          <w:sz w:val="28"/>
          <w:szCs w:val="28"/>
          <w:lang w:val="en-US"/>
        </w:rPr>
        <w:t>mandatory instruction signs</w:t>
      </w:r>
      <w:r>
        <w:rPr>
          <w:rFonts w:ascii="Times New Roman" w:eastAsia="Times New Roman" w:hAnsi="Times New Roman" w:cs="Times New Roman"/>
          <w:sz w:val="28"/>
          <w:szCs w:val="28"/>
          <w:lang w:val="en-US" w:eastAsia="ru-RU"/>
        </w:rPr>
        <w:t>. Mandatory instruction signs are white on red. They show entrances to runways or critical areas. Vehicles and aircraft are required to stop at these signs until the control tower gives clearance to proceed.</w:t>
      </w:r>
    </w:p>
    <w:p w:rsidR="00656A70" w:rsidRDefault="009D1257">
      <w:pPr>
        <w:numPr>
          <w:ilvl w:val="0"/>
          <w:numId w:val="12"/>
        </w:numPr>
        <w:spacing w:before="100" w:beforeAutospacing="1" w:after="100" w:afterAutospacing="1" w:line="24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Runway signs – White text on a red background. These signs identify a runway </w:t>
      </w:r>
      <w:r>
        <w:rPr>
          <w:rFonts w:ascii="Times New Roman" w:hAnsi="Times New Roman" w:cs="Times New Roman"/>
          <w:b/>
          <w:sz w:val="28"/>
          <w:szCs w:val="28"/>
          <w:lang w:val="en-US"/>
        </w:rPr>
        <w:t>intersection</w:t>
      </w:r>
      <w:r>
        <w:rPr>
          <w:rFonts w:ascii="Times New Roman" w:hAnsi="Times New Roman" w:cs="Times New Roman"/>
          <w:sz w:val="28"/>
          <w:szCs w:val="28"/>
          <w:lang w:val="en-US"/>
        </w:rPr>
        <w:t xml:space="preserve"> ahead.</w:t>
      </w:r>
    </w:p>
    <w:p w:rsidR="00656A70" w:rsidRDefault="009D1257">
      <w:pPr>
        <w:numPr>
          <w:ilvl w:val="0"/>
          <w:numId w:val="12"/>
        </w:numPr>
        <w:spacing w:before="100" w:beforeAutospacing="1" w:after="100" w:afterAutospacing="1" w:line="24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Frequency change signs – Usually a stop sign and an instruction to change to another frequency. These signs are used at airports with different areas of ground control.</w:t>
      </w:r>
    </w:p>
    <w:p w:rsidR="00656A70" w:rsidRDefault="009D1257">
      <w:pPr>
        <w:numPr>
          <w:ilvl w:val="0"/>
          <w:numId w:val="12"/>
        </w:numPr>
        <w:spacing w:after="0" w:line="24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Holding position signs – A single </w:t>
      </w:r>
      <w:r>
        <w:rPr>
          <w:rFonts w:ascii="Times New Roman" w:hAnsi="Times New Roman" w:cs="Times New Roman"/>
          <w:b/>
          <w:sz w:val="28"/>
          <w:szCs w:val="28"/>
          <w:lang w:val="en-US"/>
        </w:rPr>
        <w:t>solid</w:t>
      </w:r>
      <w:r>
        <w:rPr>
          <w:rFonts w:ascii="Times New Roman" w:hAnsi="Times New Roman" w:cs="Times New Roman"/>
          <w:sz w:val="28"/>
          <w:szCs w:val="28"/>
          <w:lang w:val="en-US"/>
        </w:rPr>
        <w:t xml:space="preserve"> yellow </w:t>
      </w:r>
      <w:r>
        <w:rPr>
          <w:rFonts w:ascii="Times New Roman" w:hAnsi="Times New Roman" w:cs="Times New Roman"/>
          <w:b/>
          <w:sz w:val="28"/>
          <w:szCs w:val="28"/>
          <w:lang w:val="en-US"/>
        </w:rPr>
        <w:t>bar</w:t>
      </w:r>
      <w:r>
        <w:rPr>
          <w:rFonts w:ascii="Times New Roman" w:hAnsi="Times New Roman" w:cs="Times New Roman"/>
          <w:sz w:val="28"/>
          <w:szCs w:val="28"/>
          <w:lang w:val="en-US"/>
        </w:rPr>
        <w:t xml:space="preserve"> across a taxiway indicates a position where ground control may require a stop. If two solid yellow bars and two </w:t>
      </w:r>
      <w:r>
        <w:rPr>
          <w:rFonts w:ascii="Times New Roman" w:hAnsi="Times New Roman" w:cs="Times New Roman"/>
          <w:b/>
          <w:sz w:val="28"/>
          <w:szCs w:val="28"/>
          <w:lang w:val="en-US"/>
        </w:rPr>
        <w:t>dashed</w:t>
      </w:r>
      <w:r>
        <w:rPr>
          <w:rFonts w:ascii="Times New Roman" w:hAnsi="Times New Roman" w:cs="Times New Roman"/>
          <w:sz w:val="28"/>
          <w:szCs w:val="28"/>
          <w:lang w:val="en-US"/>
        </w:rPr>
        <w:t xml:space="preserve"> yellow </w:t>
      </w:r>
      <w:r>
        <w:rPr>
          <w:rFonts w:ascii="Times New Roman" w:hAnsi="Times New Roman" w:cs="Times New Roman"/>
          <w:b/>
          <w:sz w:val="28"/>
          <w:szCs w:val="28"/>
          <w:lang w:val="en-US"/>
        </w:rPr>
        <w:t>bars</w:t>
      </w:r>
      <w:r>
        <w:rPr>
          <w:rFonts w:ascii="Times New Roman" w:hAnsi="Times New Roman" w:cs="Times New Roman"/>
          <w:sz w:val="28"/>
          <w:szCs w:val="28"/>
          <w:lang w:val="en-US"/>
        </w:rPr>
        <w:t xml:space="preserve"> are encountered, this indicates a holding position for a runway intersection ahead; runway holding lines must never be crossed without permission. At some airports, a line of red lights across a taxiway is used during low visibility operations to indicate holding positions. </w:t>
      </w:r>
    </w:p>
    <w:p w:rsidR="00656A70" w:rsidRDefault="009D1257">
      <w:pPr>
        <w:spacing w:after="0" w:line="240" w:lineRule="auto"/>
        <w:jc w:val="both"/>
        <w:rPr>
          <w:rFonts w:ascii="Times New Roman" w:hAnsi="Times New Roman" w:cs="Times New Roman"/>
          <w:sz w:val="28"/>
          <w:szCs w:val="28"/>
          <w:lang w:val="en-US"/>
        </w:rPr>
      </w:pPr>
      <w:r>
        <w:rPr>
          <w:rFonts w:ascii="Times New Roman" w:eastAsia="Times New Roman" w:hAnsi="Times New Roman" w:cs="Times New Roman"/>
          <w:sz w:val="28"/>
          <w:szCs w:val="28"/>
          <w:lang w:val="en-US" w:eastAsia="ru-RU"/>
        </w:rPr>
        <w:t>For night operations, taxiways at many airports are equipped with lights, although some small airports are not equipped with them.</w:t>
      </w:r>
    </w:p>
    <w:p w:rsidR="00656A70" w:rsidRDefault="009D1257">
      <w:pPr>
        <w:numPr>
          <w:ilvl w:val="0"/>
          <w:numId w:val="10"/>
        </w:numPr>
        <w:spacing w:after="0" w:line="240" w:lineRule="auto"/>
        <w:jc w:val="both"/>
        <w:rPr>
          <w:rFonts w:ascii="Times New Roman" w:hAnsi="Times New Roman" w:cs="Times New Roman"/>
          <w:sz w:val="28"/>
          <w:szCs w:val="28"/>
        </w:rPr>
      </w:pPr>
      <w:r>
        <w:rPr>
          <w:rFonts w:ascii="Times New Roman" w:hAnsi="Times New Roman" w:cs="Times New Roman"/>
          <w:b/>
          <w:bCs/>
          <w:sz w:val="28"/>
          <w:szCs w:val="28"/>
          <w:lang w:val="en-US"/>
        </w:rPr>
        <w:t>Taxiway Edge Lights:</w:t>
      </w:r>
      <w:r>
        <w:rPr>
          <w:rFonts w:ascii="Times New Roman" w:hAnsi="Times New Roman" w:cs="Times New Roman"/>
          <w:sz w:val="28"/>
          <w:szCs w:val="28"/>
          <w:lang w:val="en-US"/>
        </w:rPr>
        <w:t xml:space="preserve"> used to outline the edges of taxiways during periods of darkness or restricted visibility conditions. </w:t>
      </w:r>
      <w:r>
        <w:rPr>
          <w:rFonts w:ascii="Times New Roman" w:hAnsi="Times New Roman" w:cs="Times New Roman"/>
          <w:sz w:val="28"/>
          <w:szCs w:val="28"/>
        </w:rPr>
        <w:t xml:space="preserve">These </w:t>
      </w:r>
      <w:r>
        <w:rPr>
          <w:rFonts w:ascii="Times New Roman" w:hAnsi="Times New Roman" w:cs="Times New Roman"/>
          <w:b/>
          <w:sz w:val="28"/>
          <w:szCs w:val="28"/>
        </w:rPr>
        <w:t xml:space="preserve">fixtures </w:t>
      </w:r>
      <w:r>
        <w:rPr>
          <w:rFonts w:ascii="Times New Roman" w:hAnsi="Times New Roman" w:cs="Times New Roman"/>
          <w:sz w:val="28"/>
          <w:szCs w:val="28"/>
        </w:rPr>
        <w:t xml:space="preserve">are elevated and emit </w:t>
      </w:r>
      <w:hyperlink r:id="rId36" w:tooltip="Blue" w:history="1">
        <w:r>
          <w:rPr>
            <w:rFonts w:ascii="Times New Roman" w:hAnsi="Times New Roman" w:cs="Times New Roman"/>
            <w:sz w:val="28"/>
            <w:szCs w:val="28"/>
          </w:rPr>
          <w:t>blue</w:t>
        </w:r>
      </w:hyperlink>
      <w:r>
        <w:rPr>
          <w:rFonts w:ascii="Times New Roman" w:hAnsi="Times New Roman" w:cs="Times New Roman"/>
          <w:sz w:val="28"/>
          <w:szCs w:val="28"/>
        </w:rPr>
        <w:t xml:space="preserve"> light.</w:t>
      </w:r>
    </w:p>
    <w:p w:rsidR="00656A70" w:rsidRDefault="009D1257">
      <w:pPr>
        <w:numPr>
          <w:ilvl w:val="0"/>
          <w:numId w:val="10"/>
        </w:numPr>
        <w:spacing w:before="100" w:beforeAutospacing="1" w:after="100" w:afterAutospacing="1" w:line="240" w:lineRule="auto"/>
        <w:jc w:val="both"/>
        <w:rPr>
          <w:rFonts w:ascii="Times New Roman" w:hAnsi="Times New Roman" w:cs="Times New Roman"/>
          <w:sz w:val="28"/>
          <w:szCs w:val="28"/>
          <w:lang w:val="en-US"/>
        </w:rPr>
      </w:pPr>
      <w:r>
        <w:rPr>
          <w:rFonts w:ascii="Times New Roman" w:hAnsi="Times New Roman" w:cs="Times New Roman"/>
          <w:b/>
          <w:bCs/>
          <w:sz w:val="28"/>
          <w:szCs w:val="28"/>
          <w:lang w:val="en-US"/>
        </w:rPr>
        <w:t>Taxiway Centerline Lights:</w:t>
      </w:r>
      <w:r>
        <w:rPr>
          <w:rFonts w:ascii="Times New Roman" w:hAnsi="Times New Roman" w:cs="Times New Roman"/>
          <w:sz w:val="28"/>
          <w:szCs w:val="28"/>
          <w:lang w:val="en-US"/>
        </w:rPr>
        <w:t xml:space="preserve"> They are steady burning and emit green light located along the taxiway centerline</w:t>
      </w:r>
    </w:p>
    <w:p w:rsidR="00656A70" w:rsidRDefault="009D1257">
      <w:pPr>
        <w:numPr>
          <w:ilvl w:val="0"/>
          <w:numId w:val="10"/>
        </w:numPr>
        <w:spacing w:before="100" w:beforeAutospacing="1" w:after="100" w:afterAutospacing="1" w:line="240" w:lineRule="auto"/>
        <w:jc w:val="both"/>
        <w:rPr>
          <w:rFonts w:ascii="Times New Roman" w:hAnsi="Times New Roman" w:cs="Times New Roman"/>
          <w:sz w:val="28"/>
          <w:szCs w:val="28"/>
          <w:lang w:val="en-US"/>
        </w:rPr>
      </w:pPr>
      <w:r>
        <w:rPr>
          <w:rFonts w:ascii="Times New Roman" w:hAnsi="Times New Roman" w:cs="Times New Roman"/>
          <w:b/>
          <w:bCs/>
          <w:sz w:val="28"/>
          <w:szCs w:val="28"/>
          <w:lang w:val="en-US"/>
        </w:rPr>
        <w:t>Clearance Bar Lights:</w:t>
      </w:r>
      <w:r>
        <w:rPr>
          <w:rFonts w:ascii="Times New Roman" w:hAnsi="Times New Roman" w:cs="Times New Roman"/>
          <w:sz w:val="28"/>
          <w:szCs w:val="28"/>
          <w:lang w:val="en-US"/>
        </w:rPr>
        <w:t xml:space="preserve"> Three in-pavement steady-burning yellow lights installed at holding positions on taxiways</w:t>
      </w:r>
    </w:p>
    <w:p w:rsidR="00656A70" w:rsidRDefault="009D1257">
      <w:pPr>
        <w:numPr>
          <w:ilvl w:val="0"/>
          <w:numId w:val="10"/>
        </w:numPr>
        <w:spacing w:before="100" w:beforeAutospacing="1" w:after="100" w:afterAutospacing="1" w:line="240" w:lineRule="auto"/>
        <w:jc w:val="both"/>
        <w:rPr>
          <w:rFonts w:ascii="Times New Roman" w:hAnsi="Times New Roman" w:cs="Times New Roman"/>
          <w:sz w:val="28"/>
          <w:szCs w:val="28"/>
          <w:lang w:val="en-US"/>
        </w:rPr>
      </w:pPr>
      <w:r>
        <w:rPr>
          <w:rFonts w:ascii="Times New Roman" w:hAnsi="Times New Roman" w:cs="Times New Roman"/>
          <w:b/>
          <w:bCs/>
          <w:sz w:val="28"/>
          <w:szCs w:val="28"/>
          <w:lang w:val="en-US"/>
        </w:rPr>
        <w:t>Runway Guard Lights:</w:t>
      </w:r>
      <w:r>
        <w:rPr>
          <w:rFonts w:ascii="Times New Roman" w:hAnsi="Times New Roman" w:cs="Times New Roman"/>
          <w:sz w:val="28"/>
          <w:szCs w:val="28"/>
          <w:lang w:val="en-US"/>
        </w:rPr>
        <w:t xml:space="preserve"> Either a pair of elevated flashing yellow lights installed on either side of the taxiway, or a row of in-pavement yellow lights installed across the entire taxiway, at the runway holding position marking at taxiway/runway intersections.</w:t>
      </w:r>
    </w:p>
    <w:p w:rsidR="00656A70" w:rsidRDefault="009D1257">
      <w:pPr>
        <w:numPr>
          <w:ilvl w:val="0"/>
          <w:numId w:val="10"/>
        </w:numPr>
        <w:spacing w:after="0" w:line="240" w:lineRule="auto"/>
        <w:jc w:val="both"/>
        <w:rPr>
          <w:rFonts w:ascii="Times New Roman" w:eastAsia="Times New Roman" w:hAnsi="Times New Roman" w:cs="Times New Roman"/>
          <w:sz w:val="28"/>
          <w:szCs w:val="28"/>
          <w:lang w:val="en-US" w:eastAsia="ru-RU"/>
        </w:rPr>
      </w:pPr>
      <w:r>
        <w:rPr>
          <w:rFonts w:ascii="Times New Roman" w:hAnsi="Times New Roman" w:cs="Times New Roman"/>
          <w:b/>
          <w:bCs/>
          <w:sz w:val="28"/>
          <w:szCs w:val="28"/>
          <w:lang w:val="en-US"/>
        </w:rPr>
        <w:t>Stop Bar Lights:</w:t>
      </w:r>
      <w:r>
        <w:rPr>
          <w:rFonts w:ascii="Times New Roman" w:hAnsi="Times New Roman" w:cs="Times New Roman"/>
          <w:sz w:val="28"/>
          <w:szCs w:val="28"/>
          <w:lang w:val="en-US"/>
        </w:rPr>
        <w:t xml:space="preserve"> A row of red, unidirectional, steady-burning in-pavement lights installed across the entire taxiway at the runway holding position, and elevated steady-burning red lights on each side used in low visibility conditions. </w:t>
      </w:r>
    </w:p>
    <w:p w:rsidR="00656A70" w:rsidRDefault="009D1257">
      <w:pPr>
        <w:spacing w:after="0" w:line="240" w:lineRule="auto"/>
        <w:ind w:firstLine="709"/>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Taxiway edge lights are spaced 75 feet apart. These lights can be closer together at taxiway intersections. On straight segments, Taxiway Centerline Lights are spaced at either 50 or 100 foot intervals depending on the minimum authorized visibility. On curved taxiway segments, Taxiway Centerline Lights may be required to be closer together.</w:t>
      </w:r>
    </w:p>
    <w:p w:rsidR="00656A70" w:rsidRDefault="009D1257">
      <w:pPr>
        <w:spacing w:after="0" w:line="240" w:lineRule="auto"/>
        <w:ind w:left="360"/>
        <w:jc w:val="both"/>
        <w:rPr>
          <w:rFonts w:ascii="Times New Roman" w:eastAsia="Calibri" w:hAnsi="Times New Roman" w:cs="Times New Roman"/>
          <w:b/>
          <w:bCs/>
          <w:sz w:val="28"/>
          <w:szCs w:val="26"/>
          <w:lang w:val="en-US"/>
        </w:rPr>
      </w:pPr>
      <w:r>
        <w:rPr>
          <w:rFonts w:ascii="Times New Roman" w:eastAsia="Calibri" w:hAnsi="Times New Roman" w:cs="Times New Roman"/>
          <w:b/>
          <w:bCs/>
          <w:sz w:val="28"/>
          <w:szCs w:val="26"/>
          <w:lang w:val="en-US"/>
        </w:rPr>
        <w:t>III. Make the summary of the text. Use the following phrases:</w:t>
      </w:r>
    </w:p>
    <w:tbl>
      <w:tblPr>
        <w:tblStyle w:val="af4"/>
        <w:tblW w:w="9345" w:type="dxa"/>
        <w:tblLayout w:type="fixed"/>
        <w:tblLook w:val="04A0" w:firstRow="1" w:lastRow="0" w:firstColumn="1" w:lastColumn="0" w:noHBand="0" w:noVBand="1"/>
      </w:tblPr>
      <w:tblGrid>
        <w:gridCol w:w="4672"/>
        <w:gridCol w:w="4673"/>
      </w:tblGrid>
      <w:tr w:rsidR="00656A70">
        <w:trPr>
          <w:trHeight w:val="1532"/>
        </w:trPr>
        <w:tc>
          <w:tcPr>
            <w:tcW w:w="4672" w:type="dxa"/>
          </w:tcPr>
          <w:p w:rsidR="00656A70" w:rsidRDefault="009D1257">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 xml:space="preserve">The text </w:t>
            </w:r>
          </w:p>
          <w:p w:rsidR="00656A70" w:rsidRDefault="00656A70">
            <w:pPr>
              <w:spacing w:after="0" w:line="240" w:lineRule="auto"/>
              <w:ind w:firstLine="709"/>
              <w:jc w:val="both"/>
              <w:rPr>
                <w:rFonts w:ascii="Times New Roman" w:eastAsia="Calibri" w:hAnsi="Times New Roman" w:cs="Times New Roman"/>
                <w:sz w:val="28"/>
                <w:szCs w:val="26"/>
                <w:lang w:val="en-US"/>
              </w:rPr>
            </w:pPr>
          </w:p>
          <w:p w:rsidR="00656A70" w:rsidRDefault="00656A70">
            <w:pPr>
              <w:spacing w:after="0" w:line="240" w:lineRule="auto"/>
              <w:ind w:firstLine="709"/>
              <w:jc w:val="both"/>
              <w:rPr>
                <w:rFonts w:ascii="Times New Roman" w:eastAsia="Calibri" w:hAnsi="Times New Roman" w:cs="Times New Roman"/>
                <w:sz w:val="28"/>
                <w:szCs w:val="26"/>
                <w:lang w:val="en-US"/>
              </w:rPr>
            </w:pPr>
          </w:p>
        </w:tc>
        <w:tc>
          <w:tcPr>
            <w:tcW w:w="4672" w:type="dxa"/>
          </w:tcPr>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is about…</w:t>
            </w:r>
          </w:p>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deals with…</w:t>
            </w:r>
          </w:p>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presents…</w:t>
            </w:r>
          </w:p>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describes…</w:t>
            </w:r>
          </w:p>
        </w:tc>
      </w:tr>
      <w:tr w:rsidR="00656A70" w:rsidRPr="009D1257">
        <w:trPr>
          <w:trHeight w:val="1242"/>
        </w:trPr>
        <w:tc>
          <w:tcPr>
            <w:tcW w:w="4672" w:type="dxa"/>
          </w:tcPr>
          <w:p w:rsidR="00656A70" w:rsidRDefault="009D1257">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text</w:t>
            </w:r>
          </w:p>
        </w:tc>
        <w:tc>
          <w:tcPr>
            <w:tcW w:w="4672" w:type="dxa"/>
          </w:tcPr>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reader gets to know…</w:t>
            </w:r>
          </w:p>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reader is confronted with…</w:t>
            </w:r>
          </w:p>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reader is told about</w:t>
            </w:r>
          </w:p>
        </w:tc>
      </w:tr>
      <w:tr w:rsidR="00656A70">
        <w:trPr>
          <w:trHeight w:val="1242"/>
        </w:trPr>
        <w:tc>
          <w:tcPr>
            <w:tcW w:w="4672" w:type="dxa"/>
          </w:tcPr>
          <w:p w:rsidR="00656A70" w:rsidRDefault="009D1257">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author </w:t>
            </w:r>
          </w:p>
        </w:tc>
        <w:tc>
          <w:tcPr>
            <w:tcW w:w="4672" w:type="dxa"/>
          </w:tcPr>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says, states, points out that…</w:t>
            </w:r>
          </w:p>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claims, believes, thinks that…</w:t>
            </w:r>
          </w:p>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describes, explains, makes clear that…</w:t>
            </w:r>
          </w:p>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uses examples to confirm/prove that…</w:t>
            </w:r>
          </w:p>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analyses/comments on…</w:t>
            </w:r>
          </w:p>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tries to express…</w:t>
            </w:r>
          </w:p>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compares X to Y</w:t>
            </w:r>
          </w:p>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tries to convince the reader that…</w:t>
            </w:r>
          </w:p>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concludes that…</w:t>
            </w:r>
          </w:p>
        </w:tc>
      </w:tr>
    </w:tbl>
    <w:p w:rsidR="00656A70" w:rsidRDefault="00656A70">
      <w:pPr>
        <w:spacing w:after="0" w:line="240" w:lineRule="auto"/>
        <w:ind w:firstLine="709"/>
        <w:jc w:val="both"/>
        <w:rPr>
          <w:rFonts w:ascii="Times New Roman" w:eastAsia="Calibri" w:hAnsi="Times New Roman" w:cs="Times New Roman"/>
          <w:bCs/>
          <w:sz w:val="28"/>
          <w:szCs w:val="26"/>
          <w:lang w:val="en-US"/>
        </w:rPr>
      </w:pPr>
    </w:p>
    <w:p w:rsidR="00656A70" w:rsidRDefault="009D1257">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About the structure of the text:</w:t>
      </w:r>
    </w:p>
    <w:p w:rsidR="00656A70" w:rsidRDefault="009D1257">
      <w:pPr>
        <w:numPr>
          <w:ilvl w:val="0"/>
          <w:numId w:val="14"/>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text consists of…/is divided into…</w:t>
      </w:r>
    </w:p>
    <w:p w:rsidR="00656A70" w:rsidRDefault="009D1257">
      <w:pPr>
        <w:numPr>
          <w:ilvl w:val="0"/>
          <w:numId w:val="14"/>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first paragraph, the author introduces…</w:t>
      </w:r>
    </w:p>
    <w:p w:rsidR="00656A70" w:rsidRDefault="009D1257">
      <w:pPr>
        <w:numPr>
          <w:ilvl w:val="0"/>
          <w:numId w:val="14"/>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second part of the text/paragraph, the author describes…</w:t>
      </w:r>
    </w:p>
    <w:p w:rsidR="00656A70" w:rsidRDefault="009D1257">
      <w:pPr>
        <w:numPr>
          <w:ilvl w:val="0"/>
          <w:numId w:val="14"/>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Another example can be found in paragraph…</w:t>
      </w:r>
    </w:p>
    <w:p w:rsidR="00656A70" w:rsidRDefault="009D1257">
      <w:pPr>
        <w:numPr>
          <w:ilvl w:val="0"/>
          <w:numId w:val="14"/>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As a result</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w:t>
      </w:r>
    </w:p>
    <w:p w:rsidR="00656A70" w:rsidRDefault="009D1257">
      <w:pPr>
        <w:numPr>
          <w:ilvl w:val="0"/>
          <w:numId w:val="14"/>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To sum up/to conclude…</w:t>
      </w:r>
    </w:p>
    <w:p w:rsidR="00656A70" w:rsidRDefault="009D1257">
      <w:pPr>
        <w:numPr>
          <w:ilvl w:val="0"/>
          <w:numId w:val="14"/>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conclusion, the author sums up the main ideas…</w:t>
      </w:r>
    </w:p>
    <w:p w:rsidR="00656A70" w:rsidRDefault="00CB4CAB">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IV. </w:t>
      </w:r>
      <w:r w:rsidR="009D1257">
        <w:rPr>
          <w:rFonts w:ascii="Times New Roman" w:eastAsia="Calibri" w:hAnsi="Times New Roman" w:cs="Times New Roman"/>
          <w:b/>
          <w:sz w:val="28"/>
          <w:szCs w:val="26"/>
          <w:lang w:val="en-US"/>
        </w:rPr>
        <w:t>Make up your own CV using the basic structure and vocabulary.</w:t>
      </w:r>
    </w:p>
    <w:p w:rsidR="00656A70" w:rsidRDefault="009D1257">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Basic CV structure:</w:t>
      </w:r>
    </w:p>
    <w:p w:rsidR="00656A70" w:rsidRDefault="009D1257">
      <w:pPr>
        <w:numPr>
          <w:ilvl w:val="0"/>
          <w:numId w:val="15"/>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Personal information - личная информация</w:t>
      </w:r>
    </w:p>
    <w:p w:rsidR="00656A70" w:rsidRDefault="009D1257">
      <w:pPr>
        <w:numPr>
          <w:ilvl w:val="0"/>
          <w:numId w:val="15"/>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Objectiv</w:t>
      </w:r>
      <w:r>
        <w:rPr>
          <w:rFonts w:ascii="Times New Roman" w:eastAsia="Calibri" w:hAnsi="Times New Roman" w:cs="Times New Roman"/>
          <w:bCs/>
          <w:sz w:val="28"/>
          <w:szCs w:val="26"/>
          <w:lang w:val="en-US"/>
        </w:rPr>
        <w:t xml:space="preserve">e- </w:t>
      </w:r>
      <w:r>
        <w:rPr>
          <w:rFonts w:ascii="Times New Roman" w:eastAsia="Calibri" w:hAnsi="Times New Roman" w:cs="Times New Roman"/>
          <w:bCs/>
          <w:sz w:val="28"/>
          <w:szCs w:val="26"/>
        </w:rPr>
        <w:t>цель</w:t>
      </w:r>
    </w:p>
    <w:p w:rsidR="00656A70" w:rsidRDefault="009D1257">
      <w:pPr>
        <w:numPr>
          <w:ilvl w:val="0"/>
          <w:numId w:val="15"/>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Education -образование</w:t>
      </w:r>
    </w:p>
    <w:p w:rsidR="00656A70" w:rsidRDefault="009D1257">
      <w:pPr>
        <w:numPr>
          <w:ilvl w:val="0"/>
          <w:numId w:val="15"/>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Qualifications - дополнительная квалификация</w:t>
      </w:r>
    </w:p>
    <w:p w:rsidR="00656A70" w:rsidRDefault="009D1257">
      <w:pPr>
        <w:numPr>
          <w:ilvl w:val="0"/>
          <w:numId w:val="15"/>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Work experience - опыт работы</w:t>
      </w:r>
    </w:p>
    <w:p w:rsidR="00656A70" w:rsidRDefault="009D1257">
      <w:pPr>
        <w:numPr>
          <w:ilvl w:val="0"/>
          <w:numId w:val="15"/>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Personal qualities - личные качества</w:t>
      </w:r>
    </w:p>
    <w:p w:rsidR="00656A70" w:rsidRDefault="009D1257">
      <w:pPr>
        <w:numPr>
          <w:ilvl w:val="0"/>
          <w:numId w:val="15"/>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Special skills - специальные навыки</w:t>
      </w:r>
    </w:p>
    <w:p w:rsidR="00656A70" w:rsidRDefault="009D1257">
      <w:pPr>
        <w:numPr>
          <w:ilvl w:val="0"/>
          <w:numId w:val="15"/>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Awards - награды</w:t>
      </w:r>
    </w:p>
    <w:p w:rsidR="00656A70" w:rsidRDefault="009D1257">
      <w:pPr>
        <w:numPr>
          <w:ilvl w:val="0"/>
          <w:numId w:val="15"/>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Research experience - научная деятельность</w:t>
      </w:r>
    </w:p>
    <w:p w:rsidR="00656A70" w:rsidRDefault="009D1257">
      <w:pPr>
        <w:numPr>
          <w:ilvl w:val="0"/>
          <w:numId w:val="15"/>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Publications -публикации</w:t>
      </w:r>
    </w:p>
    <w:p w:rsidR="00656A70" w:rsidRDefault="009D1257">
      <w:pPr>
        <w:numPr>
          <w:ilvl w:val="0"/>
          <w:numId w:val="15"/>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Memberships - членство в организациях</w:t>
      </w:r>
    </w:p>
    <w:p w:rsidR="00656A70" w:rsidRDefault="009D1257">
      <w:pPr>
        <w:numPr>
          <w:ilvl w:val="0"/>
          <w:numId w:val="15"/>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lastRenderedPageBreak/>
        <w:t>References – рекомендации</w:t>
      </w:r>
    </w:p>
    <w:p w:rsidR="00656A70" w:rsidRDefault="009D1257">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Vocabulary</w:t>
      </w:r>
      <w:r>
        <w:rPr>
          <w:rFonts w:ascii="Times New Roman" w:eastAsia="Calibri" w:hAnsi="Times New Roman" w:cs="Times New Roman"/>
          <w:bCs/>
          <w:sz w:val="28"/>
          <w:szCs w:val="26"/>
        </w:rPr>
        <w:t>:</w:t>
      </w:r>
    </w:p>
    <w:p w:rsidR="00656A70" w:rsidRDefault="009D1257">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Marital</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status</w:t>
      </w:r>
      <w:r>
        <w:rPr>
          <w:rFonts w:ascii="Times New Roman" w:eastAsia="Calibri" w:hAnsi="Times New Roman" w:cs="Times New Roman"/>
          <w:bCs/>
          <w:sz w:val="28"/>
          <w:szCs w:val="26"/>
        </w:rPr>
        <w:t xml:space="preserve"> – семейное положение</w:t>
      </w:r>
    </w:p>
    <w:p w:rsidR="00656A70" w:rsidRDefault="009D1257">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Married</w:t>
      </w:r>
      <w:r>
        <w:rPr>
          <w:rFonts w:ascii="Times New Roman" w:eastAsia="Calibri" w:hAnsi="Times New Roman" w:cs="Times New Roman"/>
          <w:bCs/>
          <w:sz w:val="28"/>
          <w:szCs w:val="26"/>
        </w:rPr>
        <w:t xml:space="preserve"> - женат/замужем</w:t>
      </w:r>
      <w:r>
        <w:rPr>
          <w:rFonts w:ascii="Times New Roman" w:eastAsia="Calibri" w:hAnsi="Times New Roman" w:cs="Times New Roman"/>
          <w:bCs/>
          <w:sz w:val="28"/>
          <w:szCs w:val="26"/>
        </w:rPr>
        <w:tab/>
      </w:r>
    </w:p>
    <w:p w:rsidR="00656A70" w:rsidRDefault="009D1257">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Single</w:t>
      </w:r>
      <w:r>
        <w:rPr>
          <w:rFonts w:ascii="Times New Roman" w:eastAsia="Calibri" w:hAnsi="Times New Roman" w:cs="Times New Roman"/>
          <w:bCs/>
          <w:sz w:val="28"/>
          <w:szCs w:val="26"/>
        </w:rPr>
        <w:t xml:space="preserve"> – холост</w:t>
      </w:r>
    </w:p>
    <w:p w:rsidR="00656A70" w:rsidRDefault="009D1257">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To</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obtain</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a</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position</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as</w:t>
      </w:r>
      <w:r>
        <w:rPr>
          <w:rFonts w:ascii="Times New Roman" w:eastAsia="Calibri" w:hAnsi="Times New Roman" w:cs="Times New Roman"/>
          <w:bCs/>
          <w:sz w:val="28"/>
          <w:szCs w:val="26"/>
        </w:rPr>
        <w:t xml:space="preserve"> - получить должность в качестве</w:t>
      </w:r>
    </w:p>
    <w:p w:rsidR="00656A70" w:rsidRDefault="009D1257">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rPr>
        <w:t>To apply skills as - применить навыки в качестве</w:t>
      </w:r>
    </w:p>
    <w:p w:rsidR="00656A70" w:rsidRDefault="009D1257">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Bachelor’s degree of Science – </w:t>
      </w:r>
      <w:r>
        <w:rPr>
          <w:rFonts w:ascii="Times New Roman" w:eastAsia="Calibri" w:hAnsi="Times New Roman" w:cs="Times New Roman"/>
          <w:bCs/>
          <w:sz w:val="28"/>
          <w:szCs w:val="26"/>
        </w:rPr>
        <w:t>степень</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бакалавра</w:t>
      </w:r>
    </w:p>
    <w:p w:rsidR="00656A70" w:rsidRDefault="009D1257">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Master’s degree of Science – степень </w:t>
      </w:r>
      <w:r>
        <w:rPr>
          <w:rFonts w:ascii="Times New Roman" w:eastAsia="Calibri" w:hAnsi="Times New Roman" w:cs="Times New Roman"/>
          <w:bCs/>
          <w:sz w:val="28"/>
          <w:szCs w:val="26"/>
        </w:rPr>
        <w:t>магистра</w:t>
      </w:r>
    </w:p>
    <w:p w:rsidR="00656A70" w:rsidRDefault="009D1257">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Diploma in Engineering – </w:t>
      </w:r>
      <w:r>
        <w:rPr>
          <w:rFonts w:ascii="Times New Roman" w:eastAsia="Calibri" w:hAnsi="Times New Roman" w:cs="Times New Roman"/>
          <w:bCs/>
          <w:sz w:val="28"/>
          <w:szCs w:val="26"/>
        </w:rPr>
        <w:t>диплом</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инженера</w:t>
      </w:r>
    </w:p>
    <w:p w:rsidR="00656A70" w:rsidRDefault="009D1257">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Building Engineer – </w:t>
      </w:r>
      <w:r>
        <w:rPr>
          <w:rFonts w:ascii="Times New Roman" w:eastAsia="Calibri" w:hAnsi="Times New Roman" w:cs="Times New Roman"/>
          <w:bCs/>
          <w:sz w:val="28"/>
          <w:szCs w:val="26"/>
        </w:rPr>
        <w:t>инженер</w:t>
      </w:r>
      <w:r>
        <w:rPr>
          <w:rFonts w:ascii="Times New Roman" w:eastAsia="Calibri" w:hAnsi="Times New Roman" w:cs="Times New Roman"/>
          <w:bCs/>
          <w:sz w:val="28"/>
          <w:szCs w:val="26"/>
          <w:lang w:val="en-US"/>
        </w:rPr>
        <w:t>-</w:t>
      </w:r>
      <w:r>
        <w:rPr>
          <w:rFonts w:ascii="Times New Roman" w:eastAsia="Calibri" w:hAnsi="Times New Roman" w:cs="Times New Roman"/>
          <w:bCs/>
          <w:sz w:val="28"/>
          <w:szCs w:val="26"/>
        </w:rPr>
        <w:t>строитель</w:t>
      </w:r>
    </w:p>
    <w:p w:rsidR="00656A70" w:rsidRDefault="009D1257">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Chief</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Engineer</w:t>
      </w:r>
      <w:r>
        <w:rPr>
          <w:rFonts w:ascii="Times New Roman" w:eastAsia="Calibri" w:hAnsi="Times New Roman" w:cs="Times New Roman"/>
          <w:bCs/>
          <w:sz w:val="28"/>
          <w:szCs w:val="26"/>
        </w:rPr>
        <w:t xml:space="preserve"> – главный инженер</w:t>
      </w:r>
    </w:p>
    <w:p w:rsidR="00656A70" w:rsidRDefault="009D1257">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HR</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Manager</w:t>
      </w:r>
      <w:r>
        <w:rPr>
          <w:rFonts w:ascii="Times New Roman" w:eastAsia="Calibri" w:hAnsi="Times New Roman" w:cs="Times New Roman"/>
          <w:bCs/>
          <w:sz w:val="28"/>
          <w:szCs w:val="26"/>
        </w:rPr>
        <w:t xml:space="preserve"> – менеджер по подбору персонала</w:t>
      </w:r>
    </w:p>
    <w:p w:rsidR="00656A70" w:rsidRDefault="009D1257">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Accountant – </w:t>
      </w:r>
      <w:r>
        <w:rPr>
          <w:rFonts w:ascii="Times New Roman" w:eastAsia="Calibri" w:hAnsi="Times New Roman" w:cs="Times New Roman"/>
          <w:bCs/>
          <w:sz w:val="28"/>
          <w:szCs w:val="26"/>
        </w:rPr>
        <w:t>бухгалтер</w:t>
      </w:r>
    </w:p>
    <w:p w:rsidR="00656A70" w:rsidRDefault="009D1257">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Broad experience in – </w:t>
      </w:r>
      <w:r>
        <w:rPr>
          <w:rFonts w:ascii="Times New Roman" w:eastAsia="Calibri" w:hAnsi="Times New Roman" w:cs="Times New Roman"/>
          <w:bCs/>
          <w:sz w:val="28"/>
          <w:szCs w:val="26"/>
        </w:rPr>
        <w:t>обширный</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опыт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в</w:t>
      </w:r>
    </w:p>
    <w:p w:rsidR="00656A70" w:rsidRDefault="009D1257">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Strong skills - </w:t>
      </w:r>
      <w:r>
        <w:rPr>
          <w:rFonts w:ascii="Times New Roman" w:eastAsia="Calibri" w:hAnsi="Times New Roman" w:cs="Times New Roman"/>
          <w:sz w:val="28"/>
          <w:szCs w:val="26"/>
        </w:rPr>
        <w:t>уверенные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навыки</w:t>
      </w:r>
      <w:r>
        <w:rPr>
          <w:rFonts w:ascii="Times New Roman" w:eastAsia="Calibri" w:hAnsi="Times New Roman" w:cs="Times New Roman"/>
          <w:sz w:val="28"/>
          <w:szCs w:val="26"/>
          <w:lang w:val="en-US"/>
        </w:rPr>
        <w:tab/>
      </w:r>
    </w:p>
    <w:p w:rsidR="00656A70" w:rsidRDefault="009D1257">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Solid academic foundation of key concepts in - </w:t>
      </w:r>
      <w:r>
        <w:rPr>
          <w:rFonts w:ascii="Times New Roman" w:eastAsia="Calibri" w:hAnsi="Times New Roman" w:cs="Times New Roman"/>
          <w:sz w:val="28"/>
          <w:szCs w:val="26"/>
        </w:rPr>
        <w:t>прочная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теоретическая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база</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основных</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вопросах</w:t>
      </w:r>
    </w:p>
    <w:p w:rsidR="00656A70" w:rsidRDefault="009D1257">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Adaptable</w:t>
      </w:r>
      <w:r>
        <w:rPr>
          <w:rFonts w:ascii="Times New Roman" w:eastAsia="Calibri" w:hAnsi="Times New Roman" w:cs="Times New Roman"/>
          <w:sz w:val="28"/>
          <w:szCs w:val="26"/>
        </w:rPr>
        <w:t xml:space="preserve"> - способен быстро адаптироваться</w:t>
      </w:r>
    </w:p>
    <w:p w:rsidR="00656A70" w:rsidRDefault="009D1257">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Broadminded- с широкими взглядами, интересами</w:t>
      </w:r>
    </w:p>
    <w:p w:rsidR="00656A70" w:rsidRDefault="009D1257">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Competitive- конкурентоспособный</w:t>
      </w:r>
    </w:p>
    <w:p w:rsidR="00656A70" w:rsidRDefault="009D1257">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fill</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position</w:t>
      </w:r>
      <w:r>
        <w:rPr>
          <w:rFonts w:ascii="Times New Roman" w:eastAsia="Calibri" w:hAnsi="Times New Roman" w:cs="Times New Roman"/>
          <w:sz w:val="28"/>
          <w:szCs w:val="26"/>
        </w:rPr>
        <w:t xml:space="preserve"> - заполнить вакансию</w:t>
      </w:r>
    </w:p>
    <w:p w:rsidR="00656A70" w:rsidRDefault="009D1257">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join</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the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company</w:t>
      </w:r>
      <w:r>
        <w:rPr>
          <w:rFonts w:ascii="Times New Roman" w:eastAsia="Calibri" w:hAnsi="Times New Roman" w:cs="Times New Roman"/>
          <w:sz w:val="28"/>
          <w:szCs w:val="26"/>
        </w:rPr>
        <w:t xml:space="preserve"> - поступить на работу в компанию</w:t>
      </w:r>
    </w:p>
    <w:p w:rsidR="00656A70" w:rsidRDefault="009D1257">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Full</w:t>
      </w:r>
      <w:r>
        <w:rPr>
          <w:rFonts w:ascii="Times New Roman" w:eastAsia="Calibri" w:hAnsi="Times New Roman" w:cs="Times New Roman"/>
          <w:sz w:val="28"/>
          <w:szCs w:val="26"/>
        </w:rPr>
        <w:t>-</w:t>
      </w:r>
      <w:r>
        <w:rPr>
          <w:rFonts w:ascii="Times New Roman" w:eastAsia="Calibri" w:hAnsi="Times New Roman" w:cs="Times New Roman"/>
          <w:sz w:val="28"/>
          <w:szCs w:val="26"/>
          <w:lang w:val="en-US"/>
        </w:rPr>
        <w:t>time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employment</w:t>
      </w:r>
      <w:r>
        <w:rPr>
          <w:rFonts w:ascii="Times New Roman" w:eastAsia="Calibri" w:hAnsi="Times New Roman" w:cs="Times New Roman"/>
          <w:sz w:val="28"/>
          <w:szCs w:val="26"/>
        </w:rPr>
        <w:t xml:space="preserve"> - работа на полный рабочий день</w:t>
      </w:r>
    </w:p>
    <w:p w:rsidR="00656A70" w:rsidRDefault="009D1257">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Part</w:t>
      </w:r>
      <w:r>
        <w:rPr>
          <w:rFonts w:ascii="Times New Roman" w:eastAsia="Calibri" w:hAnsi="Times New Roman" w:cs="Times New Roman"/>
          <w:sz w:val="28"/>
          <w:szCs w:val="26"/>
        </w:rPr>
        <w:t>-</w:t>
      </w:r>
      <w:r>
        <w:rPr>
          <w:rFonts w:ascii="Times New Roman" w:eastAsia="Calibri" w:hAnsi="Times New Roman" w:cs="Times New Roman"/>
          <w:sz w:val="28"/>
          <w:szCs w:val="26"/>
          <w:lang w:val="en-US"/>
        </w:rPr>
        <w:t>time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employment</w:t>
      </w:r>
      <w:r>
        <w:rPr>
          <w:rFonts w:ascii="Times New Roman" w:eastAsia="Calibri" w:hAnsi="Times New Roman" w:cs="Times New Roman"/>
          <w:sz w:val="28"/>
          <w:szCs w:val="26"/>
        </w:rPr>
        <w:t xml:space="preserve"> - работа по совместительству</w:t>
      </w:r>
    </w:p>
    <w:p w:rsidR="00656A70" w:rsidRDefault="009D1257">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Work in the capacity of - </w:t>
      </w:r>
      <w:r>
        <w:rPr>
          <w:rFonts w:ascii="Times New Roman" w:eastAsia="Calibri" w:hAnsi="Times New Roman" w:cs="Times New Roman"/>
          <w:sz w:val="28"/>
          <w:szCs w:val="26"/>
        </w:rPr>
        <w:t>работать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качестве</w:t>
      </w:r>
      <w:r>
        <w:rPr>
          <w:rFonts w:ascii="Times New Roman" w:eastAsia="Calibri" w:hAnsi="Times New Roman" w:cs="Times New Roman"/>
          <w:sz w:val="28"/>
          <w:szCs w:val="26"/>
          <w:lang w:val="en-US"/>
        </w:rPr>
        <w:tab/>
      </w:r>
    </w:p>
    <w:p w:rsidR="00656A70" w:rsidRDefault="009D1257">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Fluency in foreign languages - уровень владения иностранными языками</w:t>
      </w:r>
    </w:p>
    <w:p w:rsidR="00656A70" w:rsidRDefault="009D1257">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Native — родной язык</w:t>
      </w:r>
    </w:p>
    <w:p w:rsidR="00656A70" w:rsidRDefault="009D1257">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Fluent — свободно владеете</w:t>
      </w:r>
    </w:p>
    <w:p w:rsidR="00656A70" w:rsidRDefault="009D1257">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Working knowledge — можете читать и говорить, но не свободно</w:t>
      </w:r>
    </w:p>
    <w:p w:rsidR="00656A70" w:rsidRDefault="009D1257">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Basic knowledge — </w:t>
      </w:r>
      <w:r>
        <w:rPr>
          <w:rFonts w:ascii="Times New Roman" w:eastAsia="Calibri" w:hAnsi="Times New Roman" w:cs="Times New Roman"/>
          <w:sz w:val="28"/>
          <w:szCs w:val="26"/>
        </w:rPr>
        <w:t>читаете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со</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словарем</w:t>
      </w:r>
    </w:p>
    <w:p w:rsidR="00656A70" w:rsidRDefault="009D1257">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Knowledge of particular computer applications – </w:t>
      </w:r>
      <w:r>
        <w:rPr>
          <w:rFonts w:ascii="Times New Roman" w:eastAsia="Calibri" w:hAnsi="Times New Roman" w:cs="Times New Roman"/>
          <w:sz w:val="28"/>
          <w:szCs w:val="26"/>
        </w:rPr>
        <w:t>уровень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владения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ПК</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знание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программ</w:t>
      </w:r>
    </w:p>
    <w:p w:rsidR="00656A70" w:rsidRDefault="00656A70">
      <w:pPr>
        <w:spacing w:after="0" w:line="240" w:lineRule="auto"/>
        <w:ind w:firstLine="709"/>
        <w:jc w:val="both"/>
        <w:rPr>
          <w:rFonts w:ascii="Times New Roman" w:eastAsia="Calibri" w:hAnsi="Times New Roman" w:cs="Times New Roman"/>
          <w:sz w:val="28"/>
          <w:szCs w:val="26"/>
          <w:lang w:val="en-US"/>
        </w:rPr>
      </w:pPr>
    </w:p>
    <w:p w:rsidR="00656A70" w:rsidRDefault="009D1257">
      <w:pPr>
        <w:spacing w:after="0" w:line="240" w:lineRule="auto"/>
        <w:ind w:firstLine="709"/>
        <w:jc w:val="center"/>
        <w:rPr>
          <w:rFonts w:ascii="Times New Roman" w:eastAsia="Calibri" w:hAnsi="Times New Roman" w:cs="Times New Roman"/>
          <w:b/>
          <w:sz w:val="28"/>
          <w:szCs w:val="26"/>
          <w:lang w:val="en-US"/>
        </w:rPr>
      </w:pPr>
      <w:r>
        <w:rPr>
          <w:rFonts w:ascii="Times New Roman" w:eastAsia="Calibri" w:hAnsi="Times New Roman" w:cs="Times New Roman"/>
          <w:b/>
          <w:sz w:val="28"/>
          <w:szCs w:val="26"/>
        </w:rPr>
        <w:t>С</w:t>
      </w:r>
      <w:r>
        <w:rPr>
          <w:rFonts w:ascii="Times New Roman" w:eastAsia="Calibri" w:hAnsi="Times New Roman" w:cs="Times New Roman"/>
          <w:b/>
          <w:sz w:val="28"/>
          <w:szCs w:val="26"/>
          <w:lang w:val="en-US"/>
        </w:rPr>
        <w:t>V</w:t>
      </w:r>
    </w:p>
    <w:p w:rsidR="00656A70" w:rsidRDefault="009D1257">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Laura Brown</w:t>
      </w:r>
    </w:p>
    <w:p w:rsidR="00656A70" w:rsidRDefault="009D1257">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Graphic Designer</w:t>
      </w:r>
    </w:p>
    <w:p w:rsidR="00656A70" w:rsidRDefault="00656A70">
      <w:pPr>
        <w:spacing w:after="0" w:line="240" w:lineRule="auto"/>
        <w:ind w:firstLine="709"/>
        <w:jc w:val="both"/>
        <w:rPr>
          <w:rFonts w:ascii="Times New Roman" w:eastAsia="Calibri" w:hAnsi="Times New Roman" w:cs="Times New Roman"/>
          <w:bCs/>
          <w:sz w:val="28"/>
          <w:szCs w:val="26"/>
          <w:lang w:val="en-US"/>
        </w:rPr>
      </w:pPr>
    </w:p>
    <w:tbl>
      <w:tblPr>
        <w:tblW w:w="9571" w:type="dxa"/>
        <w:tblLayout w:type="fixed"/>
        <w:tblLook w:val="04A0" w:firstRow="1" w:lastRow="0" w:firstColumn="1" w:lastColumn="0" w:noHBand="0" w:noVBand="1"/>
      </w:tblPr>
      <w:tblGrid>
        <w:gridCol w:w="3652"/>
        <w:gridCol w:w="5919"/>
      </w:tblGrid>
      <w:tr w:rsidR="00656A70">
        <w:tc>
          <w:tcPr>
            <w:tcW w:w="3652" w:type="dxa"/>
          </w:tcPr>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Adobe Creative Suite</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Photoshop</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In-Design</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Illustrator</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MAC CS4/CS5</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Flash</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3D animation</w:t>
            </w:r>
          </w:p>
        </w:tc>
        <w:tc>
          <w:tcPr>
            <w:tcW w:w="5918" w:type="dxa"/>
          </w:tcPr>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 xml:space="preserve">A highly talented, driven and flexible graphic designer with a proven record of </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delivering creative and innovative design solutions. A proven ability of developing </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projects from inception through production </w:t>
            </w:r>
            <w:r>
              <w:rPr>
                <w:rFonts w:ascii="Times New Roman" w:eastAsia="Calibri" w:hAnsi="Times New Roman" w:cs="Times New Roman"/>
                <w:bCs/>
                <w:sz w:val="28"/>
                <w:szCs w:val="26"/>
                <w:lang w:val="en-US"/>
              </w:rPr>
              <w:lastRenderedPageBreak/>
              <w:t xml:space="preserve">to final delivery, ensuring that all work is </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effective, appropriate and delivered within agreed timescales. Able to work as part of a </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team with printers, copywriters, photographers, other designers, account executives, </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web developers and marketing specialists. </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Now looking for a suitable graphic designers position with a ambitious and high profile </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company.</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WORK EXPERIENCE</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Web Design Company – Coventry</w:t>
            </w:r>
          </w:p>
          <w:p w:rsidR="00656A70" w:rsidRDefault="009D1257">
            <w:pPr>
              <w:widowControl w:val="0"/>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rPr>
              <w:t>GRAPHIC DESIGNER         June 2008 - Present</w:t>
            </w:r>
          </w:p>
        </w:tc>
      </w:tr>
      <w:tr w:rsidR="00656A70" w:rsidRPr="009D1257">
        <w:tc>
          <w:tcPr>
            <w:tcW w:w="3652" w:type="dxa"/>
          </w:tcPr>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 xml:space="preserve">PROFESSIONAL </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First Aid Qualified</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German speaker</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PERSONAL DETAILS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Laura Brown</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34 Anywhere Road</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Coventry</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CV6 7RF</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 02476 888 5544</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 0887 222 9999</w:t>
            </w:r>
          </w:p>
          <w:p w:rsidR="00656A70" w:rsidRDefault="009D1257">
            <w:pPr>
              <w:widowControl w:val="0"/>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E: laura.b@dayjob.com</w:t>
            </w:r>
          </w:p>
          <w:p w:rsidR="00656A70" w:rsidRDefault="009D1257">
            <w:pPr>
              <w:widowControl w:val="0"/>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DOB: 12/09/1985</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Driving license: Yes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Nationality: British</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PERSONAL SKILLS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Problem solving</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Thinking creatively</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Attention to detail</w:t>
            </w:r>
          </w:p>
          <w:p w:rsidR="00656A70" w:rsidRDefault="009D1257">
            <w:pPr>
              <w:widowControl w:val="0"/>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rPr>
              <w:t>Communication skills</w:t>
            </w:r>
          </w:p>
        </w:tc>
        <w:tc>
          <w:tcPr>
            <w:tcW w:w="5918" w:type="dxa"/>
          </w:tcPr>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Duties: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Managing, producing and designing projects from brief to fulfilment.</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Designing &amp; creating marketing &amp; e-marketing materials on a range of projects.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Ensuring consistency in a clients corporate and promotional brands.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Presenting finalised ideas &amp; concepts to clients, colleagues and senior managers.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Answering queries from clients.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Creating original artwork for short and long term projects.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Involved in designing advertisements, brochures, handouts, flyers and online graphics.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Working with a range of media, including photography, to create final artwork.</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Designing pitches and presentations for the sales teams.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Keeping up to date with new software, post-production techniques &amp; industry trends.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Producing graphic content for site re-skins, page layouts, email designs, site graphics </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&amp; static &amp; Flash banners.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KEY SKILLS AND COMPETENCIES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Innovative, highly creative, good at thinking 'out of the box'.</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Keeping abreast of relevant new techniques in design software, media &amp; photography.</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Experience with catalogue, brochure and </w:t>
            </w:r>
            <w:r>
              <w:rPr>
                <w:rFonts w:ascii="Times New Roman" w:eastAsia="Calibri" w:hAnsi="Times New Roman" w:cs="Times New Roman"/>
                <w:bCs/>
                <w:sz w:val="28"/>
                <w:szCs w:val="26"/>
                <w:lang w:val="en-US"/>
              </w:rPr>
              <w:lastRenderedPageBreak/>
              <w:t>magazine design.</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Willingness and ability to work independently and as part of a team.</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Able to work under pressure, meet deadlines and multitask.</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 knowledge of HTML and CSS.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Highly organised and able to prioritise own work schedule.</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Able to work within brand and design guidelines.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Excellent graphical skills, creative flair and good colour sense.</w:t>
            </w:r>
          </w:p>
          <w:p w:rsidR="00656A70" w:rsidRDefault="00656A70">
            <w:pPr>
              <w:widowControl w:val="0"/>
              <w:spacing w:after="0" w:line="240" w:lineRule="auto"/>
              <w:ind w:firstLine="709"/>
              <w:jc w:val="both"/>
              <w:rPr>
                <w:rFonts w:ascii="Times New Roman" w:eastAsia="Calibri" w:hAnsi="Times New Roman" w:cs="Times New Roman"/>
                <w:bCs/>
                <w:sz w:val="28"/>
                <w:szCs w:val="26"/>
                <w:lang w:val="en-US"/>
              </w:rPr>
            </w:pPr>
          </w:p>
        </w:tc>
      </w:tr>
      <w:tr w:rsidR="00656A70" w:rsidRPr="009D1257">
        <w:tc>
          <w:tcPr>
            <w:tcW w:w="3652" w:type="dxa"/>
          </w:tcPr>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PERSONAL DETAILS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Laura Brown</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34 Anywhere Road</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Coventry</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CV6 7RF</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 02476 888 5544</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 0887 222 9999</w:t>
            </w:r>
          </w:p>
          <w:p w:rsidR="00656A70" w:rsidRDefault="009D1257">
            <w:pPr>
              <w:widowControl w:val="0"/>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E: laura.b@dayjob.com</w:t>
            </w:r>
          </w:p>
          <w:p w:rsidR="00656A70" w:rsidRDefault="009D1257">
            <w:pPr>
              <w:widowControl w:val="0"/>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DOB: 12/09/1985</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Driving license:  Yes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Nationality: British</w:t>
            </w:r>
          </w:p>
          <w:p w:rsidR="00CB4CAB" w:rsidRDefault="00CB4CAB">
            <w:pPr>
              <w:widowControl w:val="0"/>
              <w:spacing w:after="0" w:line="240" w:lineRule="auto"/>
              <w:ind w:firstLine="709"/>
              <w:jc w:val="both"/>
              <w:rPr>
                <w:rFonts w:ascii="Times New Roman" w:eastAsia="Calibri" w:hAnsi="Times New Roman" w:cs="Times New Roman"/>
                <w:bCs/>
                <w:sz w:val="28"/>
                <w:szCs w:val="26"/>
                <w:lang w:val="en-US"/>
              </w:rPr>
            </w:pPr>
          </w:p>
          <w:p w:rsidR="00CB4CAB" w:rsidRDefault="00CB4CAB">
            <w:pPr>
              <w:widowControl w:val="0"/>
              <w:spacing w:after="0" w:line="240" w:lineRule="auto"/>
              <w:ind w:firstLine="709"/>
              <w:jc w:val="both"/>
              <w:rPr>
                <w:rFonts w:ascii="Times New Roman" w:eastAsia="Calibri" w:hAnsi="Times New Roman" w:cs="Times New Roman"/>
                <w:bCs/>
                <w:sz w:val="28"/>
                <w:szCs w:val="26"/>
              </w:rPr>
            </w:pPr>
          </w:p>
          <w:p w:rsidR="00656A70" w:rsidRDefault="00656A70">
            <w:pPr>
              <w:widowControl w:val="0"/>
              <w:spacing w:after="0" w:line="240" w:lineRule="auto"/>
              <w:ind w:firstLine="709"/>
              <w:jc w:val="both"/>
              <w:rPr>
                <w:rFonts w:ascii="Times New Roman" w:eastAsia="Calibri" w:hAnsi="Times New Roman" w:cs="Times New Roman"/>
                <w:bCs/>
                <w:sz w:val="28"/>
                <w:szCs w:val="26"/>
                <w:lang w:val="en-US"/>
              </w:rPr>
            </w:pPr>
          </w:p>
        </w:tc>
        <w:tc>
          <w:tcPr>
            <w:tcW w:w="5918" w:type="dxa"/>
          </w:tcPr>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ACADEMIC QUALIFICATIONS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Graphic Design and Advertising Foundation Degree</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Nuneaton University     2005 - 2008 </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 levels: Maths (A) English (B) Technology (B) Science (C)</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Coventry Central College     2003 - 2005</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REFERENCES – Available on request.</w:t>
            </w:r>
          </w:p>
        </w:tc>
      </w:tr>
    </w:tbl>
    <w:p w:rsidR="00656A70" w:rsidRDefault="009D1257" w:rsidP="00CB4CAB">
      <w:pPr>
        <w:pStyle w:val="1"/>
        <w:jc w:val="center"/>
        <w:rPr>
          <w:rFonts w:ascii="Times New Roman" w:eastAsia="Calibri" w:hAnsi="Times New Roman" w:cs="Times New Roman"/>
          <w:b/>
          <w:color w:val="auto"/>
          <w:sz w:val="28"/>
          <w:lang w:val="en-US"/>
        </w:rPr>
      </w:pPr>
      <w:r>
        <w:rPr>
          <w:rFonts w:ascii="Times New Roman" w:eastAsia="Calibri" w:hAnsi="Times New Roman" w:cs="Times New Roman"/>
          <w:b/>
          <w:color w:val="auto"/>
          <w:sz w:val="28"/>
        </w:rPr>
        <w:t>Вариант</w:t>
      </w:r>
      <w:r>
        <w:rPr>
          <w:rFonts w:ascii="Times New Roman" w:eastAsia="Calibri" w:hAnsi="Times New Roman" w:cs="Times New Roman"/>
          <w:b/>
          <w:color w:val="auto"/>
          <w:sz w:val="28"/>
          <w:lang w:val="en-US"/>
        </w:rPr>
        <w:t xml:space="preserve"> 2</w:t>
      </w:r>
    </w:p>
    <w:p w:rsidR="00656A70" w:rsidRPr="00CB4CAB" w:rsidRDefault="009D1257">
      <w:pPr>
        <w:numPr>
          <w:ilvl w:val="0"/>
          <w:numId w:val="16"/>
        </w:numPr>
        <w:tabs>
          <w:tab w:val="clear" w:pos="425"/>
        </w:tabs>
        <w:ind w:left="720" w:hanging="360"/>
        <w:rPr>
          <w:rFonts w:ascii="Times New Roman" w:eastAsia="Calibri" w:hAnsi="Times New Roman" w:cs="Times New Roman"/>
          <w:b/>
          <w:bCs/>
          <w:sz w:val="28"/>
          <w:szCs w:val="28"/>
          <w:lang w:val="en-US"/>
        </w:rPr>
      </w:pPr>
      <w:r w:rsidRPr="00CB4CAB">
        <w:rPr>
          <w:rFonts w:ascii="Times New Roman" w:eastAsia="Calibri" w:hAnsi="Times New Roman" w:cs="Times New Roman"/>
          <w:b/>
          <w:sz w:val="28"/>
          <w:szCs w:val="28"/>
          <w:lang w:val="en-US"/>
        </w:rPr>
        <w:t>Render the following article using the cliche from lecture No. 1.</w:t>
      </w:r>
    </w:p>
    <w:p w:rsidR="00656A70" w:rsidRPr="00CB4CAB" w:rsidRDefault="009D1257" w:rsidP="00CB4CAB">
      <w:pPr>
        <w:pStyle w:val="afb"/>
        <w:jc w:val="center"/>
        <w:rPr>
          <w:rFonts w:ascii="Times New Roman" w:hAnsi="Times New Roman" w:cs="Times New Roman"/>
          <w:b/>
          <w:sz w:val="28"/>
          <w:lang w:val="en-US"/>
        </w:rPr>
      </w:pPr>
      <w:r w:rsidRPr="00CB4CAB">
        <w:rPr>
          <w:rFonts w:ascii="Times New Roman" w:hAnsi="Times New Roman" w:cs="Times New Roman"/>
          <w:b/>
          <w:sz w:val="28"/>
          <w:shd w:val="clear" w:color="auto" w:fill="FFFFFF"/>
          <w:lang w:val="en-US"/>
        </w:rPr>
        <w:t>Issue behind Boeing blowout should’ve ‘been caught years before’ – investigator</w:t>
      </w:r>
    </w:p>
    <w:p w:rsidR="00656A70" w:rsidRPr="00CB4CAB" w:rsidRDefault="009D1257">
      <w:pPr>
        <w:pStyle w:val="af3"/>
        <w:spacing w:beforeAutospacing="0" w:after="0" w:afterAutospacing="0" w:line="15" w:lineRule="atLeast"/>
        <w:jc w:val="center"/>
        <w:textAlignment w:val="baseline"/>
        <w:rPr>
          <w:rFonts w:eastAsia="Georgia"/>
          <w:sz w:val="28"/>
          <w:szCs w:val="28"/>
          <w:shd w:val="clear" w:color="auto" w:fill="FFFFFF"/>
          <w:lang w:val="en-US"/>
        </w:rPr>
      </w:pPr>
      <w:r w:rsidRPr="00CB4CAB">
        <w:rPr>
          <w:rFonts w:eastAsia="Georgia"/>
          <w:color w:val="121212"/>
          <w:sz w:val="28"/>
          <w:szCs w:val="28"/>
          <w:shd w:val="clear" w:color="auto" w:fill="FFFFFF"/>
          <w:lang w:val="en-US"/>
        </w:rPr>
        <w:t xml:space="preserve">National Transportation Safety Board head said Boeing should have </w:t>
      </w:r>
      <w:r w:rsidRPr="00CB4CAB">
        <w:rPr>
          <w:rFonts w:eastAsia="Georgia"/>
          <w:sz w:val="28"/>
          <w:szCs w:val="28"/>
          <w:shd w:val="clear" w:color="auto" w:fill="FFFFFF"/>
          <w:lang w:val="en-US"/>
        </w:rPr>
        <w:t>addressed unauthorized door plug production</w:t>
      </w:r>
    </w:p>
    <w:p w:rsidR="00656A70" w:rsidRPr="00CB4CAB" w:rsidRDefault="009D1257">
      <w:pPr>
        <w:pStyle w:val="af3"/>
        <w:spacing w:beforeAutospacing="0" w:after="0" w:afterAutospacing="0" w:line="15" w:lineRule="atLeast"/>
        <w:jc w:val="right"/>
        <w:textAlignment w:val="baseline"/>
        <w:rPr>
          <w:rFonts w:eastAsia="Georgia"/>
          <w:i/>
          <w:iCs/>
          <w:sz w:val="28"/>
          <w:szCs w:val="28"/>
          <w:shd w:val="clear" w:color="auto" w:fill="FFFFFF"/>
          <w:lang w:val="en-US"/>
        </w:rPr>
      </w:pPr>
      <w:r w:rsidRPr="00CB4CAB">
        <w:rPr>
          <w:rFonts w:eastAsia="Georgia"/>
          <w:i/>
          <w:iCs/>
          <w:sz w:val="28"/>
          <w:szCs w:val="28"/>
          <w:shd w:val="clear" w:color="auto" w:fill="FFFFFF"/>
          <w:lang w:val="en-US"/>
        </w:rPr>
        <w:t>Reuters</w:t>
      </w:r>
    </w:p>
    <w:p w:rsidR="00656A70" w:rsidRPr="00CB4CAB" w:rsidRDefault="009D1257">
      <w:pPr>
        <w:pStyle w:val="af3"/>
        <w:spacing w:beforeAutospacing="0" w:after="0" w:afterAutospacing="0" w:line="15" w:lineRule="atLeast"/>
        <w:jc w:val="right"/>
        <w:textAlignment w:val="baseline"/>
        <w:rPr>
          <w:rFonts w:eastAsia="Georgia"/>
          <w:i/>
          <w:iCs/>
          <w:sz w:val="28"/>
          <w:szCs w:val="28"/>
          <w:shd w:val="clear" w:color="auto" w:fill="FFFFFF"/>
          <w:lang w:val="en-US"/>
        </w:rPr>
      </w:pPr>
      <w:r w:rsidRPr="00CB4CAB">
        <w:rPr>
          <w:rFonts w:eastAsia="Helvetica"/>
          <w:sz w:val="28"/>
          <w:szCs w:val="28"/>
          <w:shd w:val="clear" w:color="auto" w:fill="FFFFFF"/>
          <w:lang w:val="en-US"/>
        </w:rPr>
        <w:t>Wed 7 Aug 2024 21.48 BST</w:t>
      </w:r>
    </w:p>
    <w:p w:rsidR="00656A70" w:rsidRPr="00CB4CAB" w:rsidRDefault="009D1257" w:rsidP="00CB4CAB">
      <w:pPr>
        <w:pStyle w:val="afb"/>
        <w:ind w:firstLine="709"/>
        <w:jc w:val="both"/>
        <w:rPr>
          <w:rFonts w:ascii="Times New Roman" w:hAnsi="Times New Roman" w:cs="Times New Roman"/>
          <w:sz w:val="28"/>
          <w:szCs w:val="28"/>
          <w:lang w:val="en-US"/>
        </w:rPr>
      </w:pPr>
      <w:r w:rsidRPr="00CB4CAB">
        <w:rPr>
          <w:rFonts w:ascii="Times New Roman" w:hAnsi="Times New Roman" w:cs="Times New Roman"/>
          <w:sz w:val="28"/>
          <w:szCs w:val="28"/>
          <w:shd w:val="clear" w:color="auto" w:fill="FFFFFF"/>
          <w:lang w:val="en-US"/>
        </w:rPr>
        <w:t>The head of the National Transportation Safety Board said on Wednesday the </w:t>
      </w:r>
      <w:hyperlink r:id="rId37" w:history="1">
        <w:r w:rsidRPr="00CB4CAB">
          <w:rPr>
            <w:rStyle w:val="a5"/>
            <w:rFonts w:ascii="Times New Roman" w:eastAsia="Georgia" w:hAnsi="Times New Roman" w:cs="Times New Roman"/>
            <w:color w:val="auto"/>
            <w:sz w:val="28"/>
            <w:szCs w:val="28"/>
            <w:u w:val="none"/>
            <w:shd w:val="clear" w:color="auto" w:fill="FFFFFF"/>
            <w:lang w:val="en-US"/>
          </w:rPr>
          <w:t>Alaska Airlines Boeing 737 Max 9 midair emergency</w:t>
        </w:r>
      </w:hyperlink>
      <w:r w:rsidRPr="00CB4CAB">
        <w:rPr>
          <w:rFonts w:ascii="Times New Roman" w:hAnsi="Times New Roman" w:cs="Times New Roman"/>
          <w:sz w:val="28"/>
          <w:szCs w:val="28"/>
          <w:shd w:val="clear" w:color="auto" w:fill="FFFFFF"/>
          <w:lang w:val="en-US"/>
        </w:rPr>
        <w:t> was entirely avoidable because the planemaker should have addressed unauthorized production work long ago.</w:t>
      </w:r>
    </w:p>
    <w:p w:rsidR="00656A70" w:rsidRPr="00CB4CAB" w:rsidRDefault="009D1257" w:rsidP="00CB4CAB">
      <w:pPr>
        <w:pStyle w:val="afb"/>
        <w:ind w:firstLine="709"/>
        <w:jc w:val="both"/>
        <w:rPr>
          <w:rFonts w:ascii="Times New Roman" w:hAnsi="Times New Roman" w:cs="Times New Roman"/>
          <w:sz w:val="28"/>
          <w:szCs w:val="28"/>
          <w:lang w:val="en-US"/>
        </w:rPr>
      </w:pPr>
      <w:r w:rsidRPr="00CB4CAB">
        <w:rPr>
          <w:rFonts w:ascii="Times New Roman" w:hAnsi="Times New Roman" w:cs="Times New Roman"/>
          <w:sz w:val="28"/>
          <w:szCs w:val="28"/>
          <w:shd w:val="clear" w:color="auto" w:fill="FFFFFF"/>
          <w:lang w:val="en-US"/>
        </w:rPr>
        <w:t>“This accident should have never happened. This should have been caught years before,” the NTSB chair, Jennifer Homendy, told reporters on the second day of a hearing into the 5 January incident.</w:t>
      </w:r>
    </w:p>
    <w:p w:rsidR="00656A70" w:rsidRPr="00CB4CAB" w:rsidRDefault="009D1257" w:rsidP="00CB4CAB">
      <w:pPr>
        <w:pStyle w:val="afb"/>
        <w:ind w:firstLine="709"/>
        <w:jc w:val="both"/>
        <w:rPr>
          <w:rFonts w:ascii="Times New Roman" w:hAnsi="Times New Roman" w:cs="Times New Roman"/>
          <w:sz w:val="28"/>
          <w:szCs w:val="28"/>
          <w:lang w:val="en-US"/>
        </w:rPr>
      </w:pPr>
      <w:r w:rsidRPr="00CB4CAB">
        <w:rPr>
          <w:rFonts w:ascii="Times New Roman" w:hAnsi="Times New Roman" w:cs="Times New Roman"/>
          <w:sz w:val="28"/>
          <w:szCs w:val="28"/>
          <w:shd w:val="clear" w:color="auto" w:fill="FFFFFF"/>
          <w:lang w:val="en-US"/>
        </w:rPr>
        <w:lastRenderedPageBreak/>
        <w:t>“There have been numerous, numerous </w:t>
      </w:r>
      <w:hyperlink r:id="rId38" w:history="1">
        <w:r w:rsidRPr="00CB4CAB">
          <w:rPr>
            <w:rStyle w:val="a5"/>
            <w:rFonts w:ascii="Times New Roman" w:eastAsia="Georgia" w:hAnsi="Times New Roman" w:cs="Times New Roman"/>
            <w:color w:val="auto"/>
            <w:sz w:val="28"/>
            <w:szCs w:val="28"/>
            <w:u w:val="none"/>
            <w:shd w:val="clear" w:color="auto" w:fill="FFFFFF"/>
            <w:lang w:val="en-US"/>
          </w:rPr>
          <w:t>Boeing</w:t>
        </w:r>
      </w:hyperlink>
      <w:r w:rsidRPr="00CB4CAB">
        <w:rPr>
          <w:rFonts w:ascii="Times New Roman" w:hAnsi="Times New Roman" w:cs="Times New Roman"/>
          <w:sz w:val="28"/>
          <w:szCs w:val="28"/>
          <w:shd w:val="clear" w:color="auto" w:fill="FFFFFF"/>
          <w:lang w:val="en-US"/>
        </w:rPr>
        <w:t> audits, FAA audits, compliance reviews, compliance actions plans, noting a history of an unauthorized work, unauthorized removals,” she said.</w:t>
      </w:r>
    </w:p>
    <w:p w:rsidR="00656A70" w:rsidRPr="00CB4CAB" w:rsidRDefault="009D1257" w:rsidP="00CB4CAB">
      <w:pPr>
        <w:pStyle w:val="afb"/>
        <w:ind w:firstLine="709"/>
        <w:jc w:val="both"/>
        <w:rPr>
          <w:rFonts w:ascii="Times New Roman" w:hAnsi="Times New Roman" w:cs="Times New Roman"/>
          <w:sz w:val="28"/>
          <w:szCs w:val="28"/>
          <w:lang w:val="en-US"/>
        </w:rPr>
      </w:pPr>
      <w:r w:rsidRPr="00CB4CAB">
        <w:rPr>
          <w:rFonts w:ascii="Times New Roman" w:hAnsi="Times New Roman" w:cs="Times New Roman"/>
          <w:sz w:val="28"/>
          <w:szCs w:val="28"/>
          <w:shd w:val="clear" w:color="auto" w:fill="FFFFFF"/>
          <w:lang w:val="en-US"/>
        </w:rPr>
        <w:t>She added there was no guarantee the issue would not occur again.</w:t>
      </w:r>
    </w:p>
    <w:p w:rsidR="00656A70" w:rsidRPr="00CB4CAB" w:rsidRDefault="009D1257" w:rsidP="00CB4CAB">
      <w:pPr>
        <w:pStyle w:val="afb"/>
        <w:ind w:firstLine="709"/>
        <w:jc w:val="both"/>
        <w:rPr>
          <w:rFonts w:ascii="Times New Roman" w:hAnsi="Times New Roman" w:cs="Times New Roman"/>
          <w:sz w:val="28"/>
          <w:szCs w:val="28"/>
          <w:lang w:val="en-US"/>
        </w:rPr>
      </w:pPr>
      <w:r w:rsidRPr="00CB4CAB">
        <w:rPr>
          <w:rFonts w:ascii="Times New Roman" w:hAnsi="Times New Roman" w:cs="Times New Roman"/>
          <w:sz w:val="28"/>
          <w:szCs w:val="28"/>
          <w:shd w:val="clear" w:color="auto" w:fill="FFFFFF"/>
          <w:lang w:val="en-US"/>
        </w:rPr>
        <w:t>Boeing created no paperwork for the removal of the 737 Max 9 door plug – a piece of metal shaped like a door covering an unused emergency exit – or its re-installation during production, and still does not know which employees were involved. The plug was missing four key bolts when it was delivered to Alaska Airlines, the NTSB has said.</w:t>
      </w:r>
    </w:p>
    <w:p w:rsidR="00656A70" w:rsidRPr="00CB4CAB" w:rsidRDefault="009D1257" w:rsidP="00CB4CAB">
      <w:pPr>
        <w:pStyle w:val="afb"/>
        <w:ind w:firstLine="709"/>
        <w:jc w:val="both"/>
        <w:rPr>
          <w:rFonts w:ascii="Times New Roman" w:hAnsi="Times New Roman" w:cs="Times New Roman"/>
          <w:sz w:val="28"/>
          <w:szCs w:val="28"/>
          <w:lang w:val="en-US"/>
        </w:rPr>
      </w:pPr>
      <w:r w:rsidRPr="00CB4CAB">
        <w:rPr>
          <w:rFonts w:ascii="Times New Roman" w:hAnsi="Times New Roman" w:cs="Times New Roman"/>
          <w:sz w:val="28"/>
          <w:szCs w:val="28"/>
          <w:shd w:val="clear" w:color="auto" w:fill="FFFFFF"/>
          <w:lang w:val="en-US"/>
        </w:rPr>
        <w:t>Boeing did not immediately comment.</w:t>
      </w:r>
    </w:p>
    <w:p w:rsidR="00656A70" w:rsidRPr="00CB4CAB" w:rsidRDefault="009D1257" w:rsidP="00CB4CAB">
      <w:pPr>
        <w:pStyle w:val="afb"/>
        <w:ind w:firstLine="709"/>
        <w:jc w:val="both"/>
        <w:rPr>
          <w:rFonts w:ascii="Times New Roman" w:hAnsi="Times New Roman" w:cs="Times New Roman"/>
          <w:sz w:val="28"/>
          <w:szCs w:val="28"/>
          <w:lang w:val="en-US"/>
        </w:rPr>
      </w:pPr>
      <w:r w:rsidRPr="00CB4CAB">
        <w:rPr>
          <w:rFonts w:ascii="Times New Roman" w:hAnsi="Times New Roman" w:cs="Times New Roman"/>
          <w:sz w:val="28"/>
          <w:szCs w:val="28"/>
          <w:shd w:val="clear" w:color="auto" w:fill="FFFFFF"/>
          <w:lang w:val="en-US"/>
        </w:rPr>
        <w:t>If Boeing had learned from prior unauthorized work, “then this would have been caught and this would have been prevented”, Homendy said, adding the board is also scrutinizing the Federal Aviation Administration’s oversight of Boeing.</w:t>
      </w:r>
    </w:p>
    <w:p w:rsidR="00656A70" w:rsidRPr="00CB4CAB" w:rsidRDefault="009D1257" w:rsidP="00CB4CAB">
      <w:pPr>
        <w:pStyle w:val="afb"/>
        <w:ind w:firstLine="709"/>
        <w:jc w:val="both"/>
        <w:rPr>
          <w:rFonts w:ascii="Times New Roman" w:hAnsi="Times New Roman" w:cs="Times New Roman"/>
          <w:sz w:val="28"/>
          <w:szCs w:val="28"/>
          <w:lang w:val="en-US"/>
        </w:rPr>
      </w:pPr>
      <w:r w:rsidRPr="00CB4CAB">
        <w:rPr>
          <w:rFonts w:ascii="Times New Roman" w:hAnsi="Times New Roman" w:cs="Times New Roman"/>
          <w:sz w:val="28"/>
          <w:szCs w:val="28"/>
          <w:shd w:val="clear" w:color="auto" w:fill="FFFFFF"/>
          <w:lang w:val="en-US"/>
        </w:rPr>
        <w:t>“We have a lot of questions – there was information known,” Homendy said about the FAA’s oversight of Boeing, citing defects and missing and incorrect documents, as well as incorrect policies that “have been issues for years. This is not new.”</w:t>
      </w:r>
    </w:p>
    <w:p w:rsidR="00656A70" w:rsidRPr="00CB4CAB" w:rsidRDefault="009D1257" w:rsidP="00CB4CAB">
      <w:pPr>
        <w:pStyle w:val="afb"/>
        <w:ind w:firstLine="709"/>
        <w:jc w:val="both"/>
        <w:rPr>
          <w:rFonts w:ascii="Times New Roman" w:hAnsi="Times New Roman" w:cs="Times New Roman"/>
          <w:sz w:val="28"/>
          <w:szCs w:val="28"/>
          <w:lang w:val="en-US"/>
        </w:rPr>
      </w:pPr>
      <w:r w:rsidRPr="00CB4CAB">
        <w:rPr>
          <w:rFonts w:ascii="Times New Roman" w:hAnsi="Times New Roman" w:cs="Times New Roman"/>
          <w:sz w:val="28"/>
          <w:szCs w:val="28"/>
          <w:shd w:val="clear" w:color="auto" w:fill="FFFFFF"/>
          <w:lang w:val="en-US"/>
        </w:rPr>
        <w:t>Homendy has questions about FAA audit procedures and whether Boeing previously received advance notice of reviews and asked if they were too focused on reviewing paperwork.</w:t>
      </w:r>
    </w:p>
    <w:p w:rsidR="00656A70" w:rsidRPr="00CB4CAB" w:rsidRDefault="009D1257" w:rsidP="00CB4CAB">
      <w:pPr>
        <w:pStyle w:val="afb"/>
        <w:ind w:firstLine="709"/>
        <w:jc w:val="both"/>
        <w:rPr>
          <w:rFonts w:ascii="Times New Roman" w:hAnsi="Times New Roman" w:cs="Times New Roman"/>
          <w:sz w:val="28"/>
          <w:szCs w:val="28"/>
          <w:lang w:val="en-US"/>
        </w:rPr>
      </w:pPr>
      <w:r w:rsidRPr="00CB4CAB">
        <w:rPr>
          <w:rFonts w:ascii="Times New Roman" w:hAnsi="Times New Roman" w:cs="Times New Roman"/>
          <w:sz w:val="28"/>
          <w:szCs w:val="28"/>
          <w:shd w:val="clear" w:color="auto" w:fill="FFFFFF"/>
          <w:lang w:val="en-US"/>
        </w:rPr>
        <w:t>After the incident, the FAA barred Boeing from expanding production beyond 38 planes per month and announced a 90-day review of the planemaker, and has required significant quality and manufacturing improvements before it will allow the company to hike production.</w:t>
      </w:r>
    </w:p>
    <w:p w:rsidR="00656A70" w:rsidRPr="00CB4CAB" w:rsidRDefault="009D1257" w:rsidP="00CB4CAB">
      <w:pPr>
        <w:pStyle w:val="afb"/>
        <w:ind w:firstLine="709"/>
        <w:jc w:val="both"/>
        <w:rPr>
          <w:rFonts w:ascii="Times New Roman" w:hAnsi="Times New Roman" w:cs="Times New Roman"/>
          <w:sz w:val="28"/>
          <w:szCs w:val="28"/>
          <w:lang w:val="en-US"/>
        </w:rPr>
      </w:pPr>
      <w:r w:rsidRPr="00CB4CAB">
        <w:rPr>
          <w:rFonts w:ascii="Times New Roman" w:hAnsi="Times New Roman" w:cs="Times New Roman"/>
          <w:sz w:val="28"/>
          <w:szCs w:val="28"/>
          <w:shd w:val="clear" w:color="auto" w:fill="FFFFFF"/>
          <w:lang w:val="en-US"/>
        </w:rPr>
        <w:t>The FAA administrator, Mike Whitaker, said in June the agency was “too hands-off” in Boeing oversight. The FAA’s approach before the midair accident was “too focused on paperwork audits and not focused enough on inspections”, Whitaker added. The FAA has also boosted the number of inspectors at Boeing and Spirit factories.</w:t>
      </w:r>
    </w:p>
    <w:p w:rsidR="00656A70" w:rsidRPr="00CB4CAB" w:rsidRDefault="009D1257" w:rsidP="00CB4CAB">
      <w:pPr>
        <w:pStyle w:val="afb"/>
        <w:ind w:firstLine="709"/>
        <w:jc w:val="both"/>
        <w:rPr>
          <w:rFonts w:ascii="Times New Roman" w:hAnsi="Times New Roman" w:cs="Times New Roman"/>
          <w:sz w:val="28"/>
          <w:szCs w:val="28"/>
          <w:lang w:val="en-US"/>
        </w:rPr>
      </w:pPr>
      <w:r w:rsidRPr="00CB4CAB">
        <w:rPr>
          <w:rFonts w:ascii="Times New Roman" w:hAnsi="Times New Roman" w:cs="Times New Roman"/>
          <w:sz w:val="28"/>
          <w:szCs w:val="28"/>
          <w:shd w:val="clear" w:color="auto" w:fill="FFFFFF"/>
          <w:lang w:val="en-US"/>
        </w:rPr>
        <w:t>“We will continue our aggressive oversight of the company and ensure it fixes its systemic production-quality issues,” the FAA said on Wednesday.</w:t>
      </w:r>
    </w:p>
    <w:p w:rsidR="00656A70" w:rsidRPr="00CB4CAB" w:rsidRDefault="009D1257" w:rsidP="00CB4CAB">
      <w:pPr>
        <w:pStyle w:val="afb"/>
        <w:ind w:firstLine="709"/>
        <w:jc w:val="both"/>
        <w:rPr>
          <w:rFonts w:ascii="Times New Roman" w:hAnsi="Times New Roman" w:cs="Times New Roman"/>
          <w:sz w:val="28"/>
          <w:szCs w:val="28"/>
          <w:lang w:val="en-US"/>
        </w:rPr>
      </w:pPr>
      <w:r w:rsidRPr="00CB4CAB">
        <w:rPr>
          <w:rFonts w:ascii="Times New Roman" w:hAnsi="Times New Roman" w:cs="Times New Roman"/>
          <w:sz w:val="28"/>
          <w:szCs w:val="28"/>
          <w:shd w:val="clear" w:color="auto" w:fill="FFFFFF"/>
          <w:lang w:val="en-US"/>
        </w:rPr>
        <w:t>Last week, the Senate commerce committee chair, Maria Cantwell, and Illinois senator Tammy Duckworth introduced legislation to review and strengthen safety management systems at the FAA.</w:t>
      </w:r>
    </w:p>
    <w:p w:rsidR="00656A70" w:rsidRPr="00CB4CAB" w:rsidRDefault="009D1257" w:rsidP="00CB4CAB">
      <w:pPr>
        <w:pStyle w:val="afb"/>
        <w:ind w:firstLine="709"/>
        <w:jc w:val="both"/>
        <w:rPr>
          <w:rFonts w:ascii="Times New Roman" w:hAnsi="Times New Roman" w:cs="Times New Roman"/>
          <w:sz w:val="28"/>
          <w:szCs w:val="28"/>
          <w:lang w:val="en-US"/>
        </w:rPr>
      </w:pPr>
      <w:r w:rsidRPr="00CB4CAB">
        <w:rPr>
          <w:rFonts w:ascii="Times New Roman" w:hAnsi="Times New Roman" w:cs="Times New Roman"/>
          <w:sz w:val="28"/>
          <w:szCs w:val="28"/>
          <w:shd w:val="clear" w:color="auto" w:fill="FFFFFF"/>
          <w:lang w:val="en-US"/>
        </w:rPr>
        <w:t>Homendy said the NTSB plans to conduct a safety culture survey of employees at Boeing’s Renton factory that builds the 737 Max line.</w:t>
      </w:r>
    </w:p>
    <w:p w:rsidR="00656A70" w:rsidRPr="00CB4CAB" w:rsidRDefault="009D1257" w:rsidP="00CB4CAB">
      <w:pPr>
        <w:pStyle w:val="afb"/>
        <w:ind w:firstLine="709"/>
        <w:jc w:val="both"/>
        <w:rPr>
          <w:rFonts w:ascii="Times New Roman" w:hAnsi="Times New Roman" w:cs="Times New Roman"/>
          <w:sz w:val="28"/>
          <w:szCs w:val="28"/>
          <w:lang w:val="en-US"/>
        </w:rPr>
      </w:pPr>
      <w:r w:rsidRPr="00CB4CAB">
        <w:rPr>
          <w:rFonts w:ascii="Times New Roman" w:hAnsi="Times New Roman" w:cs="Times New Roman"/>
          <w:sz w:val="28"/>
          <w:szCs w:val="28"/>
          <w:lang w:val="en-US"/>
        </w:rPr>
        <w:t> This article was amended 4 September 2024. An earlier version referred to the National Transportation Safety Board as a regulator in the headline. The board is an investigator.</w:t>
      </w:r>
    </w:p>
    <w:p w:rsidR="00656A70" w:rsidRPr="00CB4CAB" w:rsidRDefault="009C3EB9" w:rsidP="00CB4CAB">
      <w:pPr>
        <w:pStyle w:val="afb"/>
        <w:ind w:firstLine="709"/>
        <w:jc w:val="both"/>
        <w:rPr>
          <w:rFonts w:ascii="Times New Roman" w:eastAsia="Helvetica" w:hAnsi="Times New Roman" w:cs="Times New Roman"/>
          <w:sz w:val="28"/>
          <w:szCs w:val="28"/>
          <w:shd w:val="clear" w:color="auto" w:fill="FFFFFF"/>
          <w:lang w:val="en-US"/>
        </w:rPr>
      </w:pPr>
      <w:hyperlink r:id="rId39" w:history="1">
        <w:r w:rsidR="009D1257" w:rsidRPr="00CB4CAB">
          <w:rPr>
            <w:rStyle w:val="a5"/>
            <w:rFonts w:ascii="Times New Roman" w:eastAsia="Helvetica" w:hAnsi="Times New Roman" w:cs="Times New Roman"/>
            <w:color w:val="auto"/>
            <w:sz w:val="28"/>
            <w:szCs w:val="28"/>
            <w:shd w:val="clear" w:color="auto" w:fill="FFFFFF"/>
            <w:lang w:val="en-US"/>
          </w:rPr>
          <w:t>https://www.theguardian.com/business/article/2024/aug/07/boeing-blowout-national-transportation-safety-board</w:t>
        </w:r>
      </w:hyperlink>
    </w:p>
    <w:p w:rsidR="00656A70" w:rsidRDefault="00656A70">
      <w:pPr>
        <w:pStyle w:val="afa"/>
        <w:spacing w:after="0"/>
        <w:ind w:left="360"/>
        <w:jc w:val="both"/>
        <w:rPr>
          <w:rFonts w:ascii="Times New Roman" w:eastAsia="Helvetica" w:hAnsi="Times New Roman"/>
          <w:sz w:val="28"/>
          <w:szCs w:val="28"/>
          <w:shd w:val="clear" w:color="auto" w:fill="FFFFFF"/>
          <w:lang w:val="en-US"/>
        </w:rPr>
      </w:pPr>
    </w:p>
    <w:p w:rsidR="00656A70" w:rsidRDefault="009D1257">
      <w:pPr>
        <w:pStyle w:val="afa"/>
        <w:numPr>
          <w:ilvl w:val="0"/>
          <w:numId w:val="16"/>
        </w:numPr>
        <w:tabs>
          <w:tab w:val="clear" w:pos="425"/>
        </w:tabs>
        <w:spacing w:after="0"/>
        <w:jc w:val="both"/>
        <w:rPr>
          <w:rFonts w:ascii="Times New Roman" w:hAnsi="Times New Roman" w:cs="Times New Roman"/>
          <w:b/>
          <w:sz w:val="28"/>
          <w:szCs w:val="28"/>
          <w:lang w:val="en-US"/>
        </w:rPr>
      </w:pPr>
      <w:r>
        <w:rPr>
          <w:rFonts w:ascii="Times New Roman" w:eastAsia="Calibri" w:hAnsi="Times New Roman" w:cs="Times New Roman"/>
          <w:b/>
          <w:bCs/>
          <w:sz w:val="28"/>
          <w:szCs w:val="26"/>
          <w:lang w:val="en-US"/>
        </w:rPr>
        <w:t>Translate the 2</w:t>
      </w:r>
      <w:r>
        <w:rPr>
          <w:rFonts w:ascii="Times New Roman" w:eastAsia="Calibri" w:hAnsi="Times New Roman" w:cs="Times New Roman"/>
          <w:b/>
          <w:bCs/>
          <w:sz w:val="28"/>
          <w:szCs w:val="26"/>
          <w:vertAlign w:val="superscript"/>
          <w:lang w:val="en-US"/>
        </w:rPr>
        <w:t>nd</w:t>
      </w:r>
      <w:r>
        <w:rPr>
          <w:rFonts w:ascii="Times New Roman" w:eastAsia="Calibri" w:hAnsi="Times New Roman" w:cs="Times New Roman"/>
          <w:b/>
          <w:bCs/>
          <w:sz w:val="28"/>
          <w:szCs w:val="26"/>
          <w:lang w:val="en-US"/>
        </w:rPr>
        <w:t xml:space="preserve"> </w:t>
      </w:r>
      <w:r>
        <w:rPr>
          <w:rFonts w:ascii="Times New Roman" w:hAnsi="Times New Roman" w:cs="Times New Roman"/>
          <w:b/>
          <w:sz w:val="28"/>
          <w:szCs w:val="28"/>
          <w:lang w:val="en-US"/>
        </w:rPr>
        <w:t xml:space="preserve">paragraph from English into Russian using the dictionary </w:t>
      </w:r>
    </w:p>
    <w:p w:rsidR="00656A70" w:rsidRDefault="009D1257">
      <w:pPr>
        <w:pStyle w:val="afa"/>
        <w:numPr>
          <w:ilvl w:val="1"/>
          <w:numId w:val="10"/>
        </w:numPr>
        <w:spacing w:after="0" w:line="240" w:lineRule="auto"/>
        <w:jc w:val="both"/>
        <w:rPr>
          <w:rFonts w:ascii="Times New Roman" w:eastAsia="Times New Roman" w:hAnsi="Times New Roman"/>
          <w:b/>
          <w:sz w:val="28"/>
          <w:szCs w:val="28"/>
          <w:lang w:val="en-US" w:eastAsia="ru-RU"/>
        </w:rPr>
      </w:pPr>
      <w:r>
        <w:rPr>
          <w:rFonts w:ascii="Times New Roman" w:eastAsia="Times New Roman" w:hAnsi="Times New Roman"/>
          <w:b/>
          <w:sz w:val="28"/>
          <w:szCs w:val="28"/>
          <w:lang w:val="en-US" w:eastAsia="ru-RU"/>
        </w:rPr>
        <w:t>Airports today</w:t>
      </w:r>
    </w:p>
    <w:p w:rsidR="00656A70" w:rsidRDefault="009D1257">
      <w:pPr>
        <w:spacing w:after="0" w:line="240" w:lineRule="auto"/>
        <w:ind w:firstLine="360"/>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lastRenderedPageBreak/>
        <w:t xml:space="preserve">Aircraft and airports have </w:t>
      </w:r>
      <w:r>
        <w:rPr>
          <w:rFonts w:ascii="Times New Roman" w:eastAsia="Times New Roman" w:hAnsi="Times New Roman" w:cs="Times New Roman"/>
          <w:b/>
          <w:sz w:val="28"/>
          <w:szCs w:val="28"/>
          <w:lang w:val="en-US" w:eastAsia="ru-RU"/>
        </w:rPr>
        <w:t>evolved</w:t>
      </w:r>
      <w:r>
        <w:rPr>
          <w:rFonts w:ascii="Times New Roman" w:eastAsia="Times New Roman" w:hAnsi="Times New Roman" w:cs="Times New Roman"/>
          <w:sz w:val="28"/>
          <w:szCs w:val="28"/>
          <w:lang w:val="en-US" w:eastAsia="ru-RU"/>
        </w:rPr>
        <w:t xml:space="preserve"> and continue to evolve. In the 1950s airplanes began to have a variety of uses for transportation and business. Airplanes were equipped with </w:t>
      </w:r>
      <w:r>
        <w:rPr>
          <w:rFonts w:ascii="Times New Roman" w:eastAsia="Times New Roman" w:hAnsi="Times New Roman" w:cs="Times New Roman"/>
          <w:b/>
          <w:sz w:val="28"/>
          <w:szCs w:val="28"/>
          <w:lang w:val="en-US" w:eastAsia="ru-RU"/>
        </w:rPr>
        <w:t>steerable tail wheels</w:t>
      </w:r>
      <w:r>
        <w:rPr>
          <w:rFonts w:ascii="Times New Roman" w:eastAsia="Times New Roman" w:hAnsi="Times New Roman" w:cs="Times New Roman"/>
          <w:sz w:val="28"/>
          <w:szCs w:val="28"/>
          <w:lang w:val="en-US" w:eastAsia="ru-RU"/>
        </w:rPr>
        <w:t xml:space="preserve"> instead of </w:t>
      </w:r>
      <w:r>
        <w:rPr>
          <w:rFonts w:ascii="Times New Roman" w:eastAsia="Times New Roman" w:hAnsi="Times New Roman" w:cs="Times New Roman"/>
          <w:b/>
          <w:sz w:val="28"/>
          <w:szCs w:val="28"/>
          <w:lang w:val="en-US" w:eastAsia="ru-RU"/>
        </w:rPr>
        <w:t xml:space="preserve">tail </w:t>
      </w:r>
      <w:hyperlink r:id="rId40" w:anchor="skids" w:tooltip="A runner used on an aircraft landing gear instead of tires." w:history="1">
        <w:r>
          <w:rPr>
            <w:rFonts w:ascii="Times New Roman" w:eastAsia="Times New Roman" w:hAnsi="Times New Roman" w:cs="Times New Roman"/>
            <w:b/>
            <w:sz w:val="28"/>
            <w:szCs w:val="28"/>
            <w:lang w:val="en-US" w:eastAsia="ru-RU"/>
          </w:rPr>
          <w:t>skids</w:t>
        </w:r>
      </w:hyperlink>
      <w:r>
        <w:rPr>
          <w:rFonts w:ascii="Times New Roman" w:eastAsia="Times New Roman" w:hAnsi="Times New Roman" w:cs="Times New Roman"/>
          <w:sz w:val="28"/>
          <w:szCs w:val="28"/>
          <w:lang w:val="en-US" w:eastAsia="ru-RU"/>
        </w:rPr>
        <w:t xml:space="preserve"> so they could operate more easily on the ground. As airplanes got larger and heavier it became necessary for airports to have hard surface </w:t>
      </w:r>
      <w:r>
        <w:rPr>
          <w:rFonts w:ascii="Times New Roman" w:eastAsia="Times New Roman" w:hAnsi="Times New Roman" w:cs="Times New Roman"/>
          <w:b/>
          <w:sz w:val="28"/>
          <w:szCs w:val="28"/>
          <w:lang w:val="en-US" w:eastAsia="ru-RU"/>
        </w:rPr>
        <w:t>runways</w:t>
      </w:r>
      <w:r>
        <w:rPr>
          <w:rFonts w:ascii="Times New Roman" w:eastAsia="Times New Roman" w:hAnsi="Times New Roman" w:cs="Times New Roman"/>
          <w:sz w:val="28"/>
          <w:szCs w:val="28"/>
          <w:lang w:val="en-US" w:eastAsia="ru-RU"/>
        </w:rPr>
        <w:t xml:space="preserve"> instead of the grass or gravel fields because such fields could not support the </w:t>
      </w:r>
      <w:hyperlink r:id="rId41" w:anchor="weight" w:tooltip="The force of gravity acting on an object. The weight force pulls an aircraft toward the earth and must be overcome by a combination of lift and thrust." w:history="1">
        <w:r>
          <w:rPr>
            <w:rFonts w:ascii="Times New Roman" w:eastAsia="Times New Roman" w:hAnsi="Times New Roman" w:cs="Times New Roman"/>
            <w:b/>
            <w:sz w:val="28"/>
            <w:szCs w:val="28"/>
            <w:lang w:val="en-US" w:eastAsia="ru-RU"/>
          </w:rPr>
          <w:t>weight</w:t>
        </w:r>
      </w:hyperlink>
      <w:r>
        <w:rPr>
          <w:rFonts w:ascii="Times New Roman" w:eastAsia="Times New Roman" w:hAnsi="Times New Roman" w:cs="Times New Roman"/>
          <w:b/>
          <w:sz w:val="28"/>
          <w:szCs w:val="28"/>
          <w:lang w:val="en-US" w:eastAsia="ru-RU"/>
        </w:rPr>
        <w:t xml:space="preserve"> </w:t>
      </w:r>
      <w:r>
        <w:rPr>
          <w:rFonts w:ascii="Times New Roman" w:eastAsia="Times New Roman" w:hAnsi="Times New Roman" w:cs="Times New Roman"/>
          <w:sz w:val="28"/>
          <w:szCs w:val="28"/>
          <w:lang w:val="en-US" w:eastAsia="ru-RU"/>
        </w:rPr>
        <w:t xml:space="preserve">of heavier airplanes. (A Boeing 747 can weigh more than 800,000 pounds at takeoff.) Airports eventually began to offer more services for airplane operators and their increasing number of passengers. A modern large airport today has thousands of workers, accommodates tens of thousands of passengers, and loads or unloads hundreds of thousands of pounds of baggage and cargo daily. There are many types of airports that exist today as part of air transportation system. These airports range from a single grass airstrip in an agricultural or rural area to the large airports serving major cities. There are seven basic types of airports: rural airstrip, private airport, military airport, small community airport, regional community airport, regional airport, major city airport. What separates one from the other depends upon the types of services it provides, the size aircraft it serves, the length of the runways with its complementary terminal facilities, and its proximity to a densely populated area. Not all airports are located near towns and cities. Driving through agricultural regions, a single narrow strip of grass or pavement along the highway could indicate that there is an </w:t>
      </w:r>
      <w:r>
        <w:rPr>
          <w:rFonts w:ascii="Times New Roman" w:eastAsia="Times New Roman" w:hAnsi="Times New Roman" w:cs="Times New Roman"/>
          <w:b/>
          <w:sz w:val="28"/>
          <w:szCs w:val="28"/>
          <w:lang w:val="en-US" w:eastAsia="ru-RU"/>
        </w:rPr>
        <w:t>aerial operation</w:t>
      </w:r>
      <w:r>
        <w:rPr>
          <w:rFonts w:ascii="Times New Roman" w:eastAsia="Times New Roman" w:hAnsi="Times New Roman" w:cs="Times New Roman"/>
          <w:sz w:val="28"/>
          <w:szCs w:val="28"/>
          <w:lang w:val="en-US" w:eastAsia="ru-RU"/>
        </w:rPr>
        <w:t xml:space="preserve"> based there. These are referred to as rural </w:t>
      </w:r>
      <w:r>
        <w:rPr>
          <w:rFonts w:ascii="Times New Roman" w:eastAsia="Times New Roman" w:hAnsi="Times New Roman" w:cs="Times New Roman"/>
          <w:b/>
          <w:sz w:val="28"/>
          <w:szCs w:val="28"/>
          <w:lang w:val="en-US" w:eastAsia="ru-RU"/>
        </w:rPr>
        <w:t>airstrips.</w:t>
      </w:r>
      <w:r>
        <w:rPr>
          <w:rFonts w:ascii="Times New Roman" w:eastAsia="Times New Roman" w:hAnsi="Times New Roman" w:cs="Times New Roman"/>
          <w:sz w:val="28"/>
          <w:szCs w:val="28"/>
          <w:lang w:val="en-US" w:eastAsia="ru-RU"/>
        </w:rPr>
        <w:t xml:space="preserve"> There are several private communities with a small, common airstrip where homes with attached hangars allow owners to </w:t>
      </w:r>
      <w:hyperlink r:id="rId42" w:anchor="taxi" w:tooltip="(1) The movement of an airplane under its own power on the surface of an airport. (2) Also describes the surface movement of helicopters with wheels. " w:history="1">
        <w:r>
          <w:rPr>
            <w:rFonts w:ascii="Times New Roman" w:eastAsia="Times New Roman" w:hAnsi="Times New Roman" w:cs="Times New Roman"/>
            <w:sz w:val="28"/>
            <w:szCs w:val="28"/>
            <w:lang w:val="en-US" w:eastAsia="ru-RU"/>
          </w:rPr>
          <w:t>taxi</w:t>
        </w:r>
      </w:hyperlink>
      <w:r>
        <w:rPr>
          <w:rFonts w:ascii="Times New Roman" w:eastAsia="Times New Roman" w:hAnsi="Times New Roman" w:cs="Times New Roman"/>
          <w:sz w:val="28"/>
          <w:szCs w:val="28"/>
          <w:lang w:val="en-US" w:eastAsia="ru-RU"/>
        </w:rPr>
        <w:t xml:space="preserve"> from their hangar to a shared runway. An interesting note: in Alaska any public road can be used as a runway, however in the state of New York it is illegal to make an emergency landing on any highway. Military airstrips or airports are usually restricted to military aircraft usage from flight testing to military training routes. These airports are designed to handle </w:t>
      </w:r>
      <w:r>
        <w:rPr>
          <w:rFonts w:ascii="Times New Roman" w:eastAsia="Times New Roman" w:hAnsi="Times New Roman" w:cs="Times New Roman"/>
          <w:b/>
          <w:sz w:val="28"/>
          <w:szCs w:val="28"/>
          <w:lang w:val="en-US" w:eastAsia="ru-RU"/>
        </w:rPr>
        <w:t>rotorcraft</w:t>
      </w:r>
      <w:r>
        <w:rPr>
          <w:rFonts w:ascii="Times New Roman" w:eastAsia="Times New Roman" w:hAnsi="Times New Roman" w:cs="Times New Roman"/>
          <w:sz w:val="28"/>
          <w:szCs w:val="28"/>
          <w:lang w:val="en-US" w:eastAsia="ru-RU"/>
        </w:rPr>
        <w:t xml:space="preserve"> or fixed </w:t>
      </w:r>
      <w:hyperlink r:id="rId43" w:anchor="wing" w:tooltip="A part of an airplane that is attached to the fuselage. Wings are shaped like airfoils and are used to provide lift for the airplane. There are four basic types of wings: straight, sweep, delta and variable sweep." w:history="1">
        <w:r>
          <w:rPr>
            <w:rFonts w:ascii="Times New Roman" w:eastAsia="Times New Roman" w:hAnsi="Times New Roman" w:cs="Times New Roman"/>
            <w:sz w:val="28"/>
            <w:szCs w:val="28"/>
            <w:lang w:val="en-US" w:eastAsia="ru-RU"/>
          </w:rPr>
          <w:t>wing</w:t>
        </w:r>
      </w:hyperlink>
      <w:r>
        <w:rPr>
          <w:rFonts w:ascii="Times New Roman" w:eastAsia="Times New Roman" w:hAnsi="Times New Roman" w:cs="Times New Roman"/>
          <w:sz w:val="28"/>
          <w:szCs w:val="28"/>
          <w:lang w:val="en-US" w:eastAsia="ru-RU"/>
        </w:rPr>
        <w:t xml:space="preserve"> aircraft. Most of the runways of military airports can accommodate heavy, wide-body aircraft and have a runway length of 8,000 to 13,000 feet. </w:t>
      </w:r>
    </w:p>
    <w:p w:rsidR="00656A70" w:rsidRDefault="009D1257">
      <w:pPr>
        <w:pStyle w:val="afa"/>
        <w:numPr>
          <w:ilvl w:val="1"/>
          <w:numId w:val="10"/>
        </w:numPr>
        <w:spacing w:after="0" w:line="240" w:lineRule="auto"/>
        <w:jc w:val="both"/>
        <w:rPr>
          <w:rFonts w:ascii="Times New Roman" w:eastAsia="Times New Roman" w:hAnsi="Times New Roman"/>
          <w:b/>
          <w:sz w:val="28"/>
          <w:szCs w:val="28"/>
          <w:lang w:val="en-US" w:eastAsia="ru-RU"/>
        </w:rPr>
      </w:pPr>
      <w:r>
        <w:rPr>
          <w:rFonts w:ascii="Times New Roman" w:eastAsia="Times New Roman" w:hAnsi="Times New Roman"/>
          <w:b/>
          <w:sz w:val="28"/>
          <w:szCs w:val="28"/>
          <w:lang w:val="en-US" w:eastAsia="ru-RU"/>
        </w:rPr>
        <w:t>Airport Pavements</w:t>
      </w:r>
    </w:p>
    <w:p w:rsidR="00656A70" w:rsidRDefault="009D1257">
      <w:pPr>
        <w:spacing w:after="0" w:line="240" w:lineRule="auto"/>
        <w:ind w:firstLine="360"/>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The first </w:t>
      </w:r>
      <w:r>
        <w:rPr>
          <w:rFonts w:ascii="Times New Roman" w:eastAsia="Times New Roman" w:hAnsi="Times New Roman"/>
          <w:b/>
          <w:sz w:val="28"/>
          <w:szCs w:val="28"/>
          <w:lang w:val="en-US" w:eastAsia="ru-RU"/>
        </w:rPr>
        <w:t>concrete</w:t>
      </w:r>
      <w:r>
        <w:rPr>
          <w:rFonts w:ascii="Times New Roman" w:eastAsia="Times New Roman" w:hAnsi="Times New Roman"/>
          <w:sz w:val="28"/>
          <w:szCs w:val="28"/>
          <w:lang w:val="en-US" w:eastAsia="ru-RU"/>
        </w:rPr>
        <w:t xml:space="preserve"> </w:t>
      </w:r>
      <w:r>
        <w:rPr>
          <w:rFonts w:ascii="Times New Roman" w:eastAsia="Times New Roman" w:hAnsi="Times New Roman"/>
          <w:b/>
          <w:sz w:val="28"/>
          <w:szCs w:val="28"/>
          <w:lang w:val="en-US" w:eastAsia="ru-RU"/>
        </w:rPr>
        <w:t>pavement</w:t>
      </w:r>
      <w:r>
        <w:rPr>
          <w:rFonts w:ascii="Times New Roman" w:eastAsia="Times New Roman" w:hAnsi="Times New Roman"/>
          <w:sz w:val="28"/>
          <w:szCs w:val="28"/>
          <w:lang w:val="en-US" w:eastAsia="ru-RU"/>
        </w:rPr>
        <w:t xml:space="preserve"> for airport use was constructed during 1927 and 1928 at the Ford Terminal in Dearborn, Michigan. Since then, concrete pavements have been widely used for constructing runways, </w:t>
      </w:r>
      <w:r>
        <w:rPr>
          <w:rFonts w:ascii="Times New Roman" w:eastAsia="Times New Roman" w:hAnsi="Times New Roman"/>
          <w:b/>
          <w:sz w:val="28"/>
          <w:szCs w:val="28"/>
          <w:lang w:val="en-US" w:eastAsia="ru-RU"/>
        </w:rPr>
        <w:t>taxiways</w:t>
      </w:r>
      <w:r>
        <w:rPr>
          <w:rFonts w:ascii="Times New Roman" w:eastAsia="Times New Roman" w:hAnsi="Times New Roman"/>
          <w:sz w:val="28"/>
          <w:szCs w:val="28"/>
          <w:lang w:val="en-US" w:eastAsia="ru-RU"/>
        </w:rPr>
        <w:t xml:space="preserve">, and </w:t>
      </w:r>
      <w:r>
        <w:rPr>
          <w:rFonts w:ascii="Times New Roman" w:eastAsia="Times New Roman" w:hAnsi="Times New Roman"/>
          <w:b/>
          <w:sz w:val="28"/>
          <w:szCs w:val="28"/>
          <w:lang w:val="en-US" w:eastAsia="ru-RU"/>
        </w:rPr>
        <w:t xml:space="preserve">apron </w:t>
      </w:r>
      <w:r>
        <w:rPr>
          <w:rFonts w:ascii="Times New Roman" w:eastAsia="Times New Roman" w:hAnsi="Times New Roman"/>
          <w:sz w:val="28"/>
          <w:szCs w:val="28"/>
          <w:lang w:val="en-US" w:eastAsia="ru-RU"/>
        </w:rPr>
        <w:t xml:space="preserve">areas at airports. The design and construction procedures used for airport pavements evolved through experience, practice, </w:t>
      </w:r>
      <w:r>
        <w:rPr>
          <w:rFonts w:ascii="Times New Roman" w:eastAsia="Times New Roman" w:hAnsi="Times New Roman"/>
          <w:b/>
          <w:sz w:val="28"/>
          <w:szCs w:val="28"/>
          <w:lang w:val="en-US" w:eastAsia="ru-RU"/>
        </w:rPr>
        <w:t>field trials</w:t>
      </w:r>
      <w:r>
        <w:rPr>
          <w:rFonts w:ascii="Times New Roman" w:eastAsia="Times New Roman" w:hAnsi="Times New Roman"/>
          <w:sz w:val="28"/>
          <w:szCs w:val="28"/>
          <w:lang w:val="en-US" w:eastAsia="ru-RU"/>
        </w:rPr>
        <w:t xml:space="preserve">, and application of theoretical considerations. Concrete pavements have a long and successful history of use at civilian airports and at military airfields in the United States. Air transportation is one of the key industries in the United States. The high cost of shutdowns for pavement maintenance and rehabilitation at airports results in significant impact on local and regional economies, in addition to unnecessary delays to the traveling public. A similar concern exists at military airfields where operational readiness can be impacted by poor pavements. For airport pavements to perform well, it is essential that these pavements are designed and constructed to a high degree of quality. A well-designed and constructed concrete pavement will withstand the anticipated aircraft </w:t>
      </w:r>
      <w:r>
        <w:rPr>
          <w:rFonts w:ascii="Times New Roman" w:eastAsia="Times New Roman" w:hAnsi="Times New Roman"/>
          <w:b/>
          <w:sz w:val="28"/>
          <w:szCs w:val="28"/>
          <w:lang w:val="en-US" w:eastAsia="ru-RU"/>
        </w:rPr>
        <w:t xml:space="preserve">loadings </w:t>
      </w:r>
      <w:r>
        <w:rPr>
          <w:rFonts w:ascii="Times New Roman" w:eastAsia="Times New Roman" w:hAnsi="Times New Roman"/>
          <w:sz w:val="28"/>
          <w:szCs w:val="28"/>
          <w:lang w:val="en-US" w:eastAsia="ru-RU"/>
        </w:rPr>
        <w:t xml:space="preserve">under the local climatic </w:t>
      </w:r>
      <w:r>
        <w:rPr>
          <w:rFonts w:ascii="Times New Roman" w:eastAsia="Times New Roman" w:hAnsi="Times New Roman"/>
          <w:sz w:val="28"/>
          <w:szCs w:val="28"/>
          <w:lang w:val="en-US" w:eastAsia="ru-RU"/>
        </w:rPr>
        <w:lastRenderedPageBreak/>
        <w:t xml:space="preserve">conditions over the desired period of time with minimum maintenance and repair. Desirable concrete pavement performance can be obtained by ensuring that the occurrences of various distresses that can develop are minimized. Distresses that may develop in airport concrete pavements include the following: </w:t>
      </w:r>
    </w:p>
    <w:p w:rsidR="00656A70" w:rsidRDefault="009D1257">
      <w:pPr>
        <w:pStyle w:val="afa"/>
        <w:numPr>
          <w:ilvl w:val="0"/>
          <w:numId w:val="11"/>
        </w:numPr>
        <w:spacing w:after="0" w:line="240" w:lineRule="auto"/>
        <w:ind w:left="567" w:hanging="207"/>
        <w:jc w:val="both"/>
        <w:rPr>
          <w:rFonts w:ascii="Times New Roman" w:eastAsia="Times New Roman" w:hAnsi="Times New Roman"/>
          <w:sz w:val="28"/>
          <w:szCs w:val="28"/>
          <w:lang w:val="en-US" w:eastAsia="ru-RU"/>
        </w:rPr>
      </w:pPr>
      <w:r>
        <w:rPr>
          <w:rFonts w:ascii="Times New Roman" w:eastAsia="Times New Roman" w:hAnsi="Times New Roman"/>
          <w:b/>
          <w:sz w:val="28"/>
          <w:szCs w:val="28"/>
          <w:lang w:val="en-US" w:eastAsia="ru-RU"/>
        </w:rPr>
        <w:t>Cracking</w:t>
      </w:r>
      <w:r>
        <w:rPr>
          <w:rFonts w:ascii="Times New Roman" w:eastAsia="Times New Roman" w:hAnsi="Times New Roman"/>
          <w:sz w:val="28"/>
          <w:szCs w:val="28"/>
          <w:lang w:val="en-US" w:eastAsia="ru-RU"/>
        </w:rPr>
        <w:t xml:space="preserve"> (corner, </w:t>
      </w:r>
      <w:r>
        <w:rPr>
          <w:rFonts w:ascii="Times New Roman" w:eastAsia="Times New Roman" w:hAnsi="Times New Roman"/>
          <w:b/>
          <w:sz w:val="28"/>
          <w:szCs w:val="28"/>
          <w:lang w:val="en-US" w:eastAsia="ru-RU"/>
        </w:rPr>
        <w:t>longitudinal</w:t>
      </w:r>
      <w:r>
        <w:rPr>
          <w:rFonts w:ascii="Times New Roman" w:eastAsia="Times New Roman" w:hAnsi="Times New Roman"/>
          <w:sz w:val="28"/>
          <w:szCs w:val="28"/>
          <w:lang w:val="en-US" w:eastAsia="ru-RU"/>
        </w:rPr>
        <w:t xml:space="preserve">, </w:t>
      </w:r>
      <w:r>
        <w:rPr>
          <w:rFonts w:ascii="Times New Roman" w:eastAsia="Times New Roman" w:hAnsi="Times New Roman"/>
          <w:b/>
          <w:sz w:val="28"/>
          <w:szCs w:val="28"/>
          <w:lang w:val="en-US" w:eastAsia="ru-RU"/>
        </w:rPr>
        <w:t>transverse</w:t>
      </w:r>
      <w:r>
        <w:rPr>
          <w:rFonts w:ascii="Times New Roman" w:eastAsia="Times New Roman" w:hAnsi="Times New Roman"/>
          <w:sz w:val="28"/>
          <w:szCs w:val="28"/>
          <w:lang w:val="en-US" w:eastAsia="ru-RU"/>
        </w:rPr>
        <w:t xml:space="preserve">, durability/materials related) </w:t>
      </w:r>
    </w:p>
    <w:p w:rsidR="00656A70" w:rsidRDefault="009D1257">
      <w:pPr>
        <w:pStyle w:val="afa"/>
        <w:numPr>
          <w:ilvl w:val="1"/>
          <w:numId w:val="11"/>
        </w:numPr>
        <w:spacing w:after="0" w:line="240" w:lineRule="auto"/>
        <w:ind w:left="567" w:hanging="218"/>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Surface defects (</w:t>
      </w:r>
      <w:r>
        <w:rPr>
          <w:rFonts w:ascii="Times New Roman" w:eastAsia="Times New Roman" w:hAnsi="Times New Roman"/>
          <w:b/>
          <w:sz w:val="28"/>
          <w:szCs w:val="28"/>
          <w:lang w:val="en-US" w:eastAsia="ru-RU"/>
        </w:rPr>
        <w:t>scaling</w:t>
      </w:r>
      <w:r>
        <w:rPr>
          <w:rFonts w:ascii="Times New Roman" w:eastAsia="Times New Roman" w:hAnsi="Times New Roman"/>
          <w:sz w:val="28"/>
          <w:szCs w:val="28"/>
          <w:lang w:val="en-US" w:eastAsia="ru-RU"/>
        </w:rPr>
        <w:t xml:space="preserve">, </w:t>
      </w:r>
      <w:r>
        <w:rPr>
          <w:rFonts w:ascii="Times New Roman" w:eastAsia="Times New Roman" w:hAnsi="Times New Roman"/>
          <w:b/>
          <w:sz w:val="28"/>
          <w:szCs w:val="28"/>
          <w:lang w:val="en-US" w:eastAsia="ru-RU"/>
        </w:rPr>
        <w:t>popouts</w:t>
      </w:r>
      <w:r>
        <w:rPr>
          <w:rFonts w:ascii="Times New Roman" w:eastAsia="Times New Roman" w:hAnsi="Times New Roman"/>
          <w:sz w:val="28"/>
          <w:szCs w:val="28"/>
          <w:lang w:val="en-US" w:eastAsia="ru-RU"/>
        </w:rPr>
        <w:t xml:space="preserve">, </w:t>
      </w:r>
      <w:r>
        <w:rPr>
          <w:rFonts w:ascii="Times New Roman" w:eastAsia="Times New Roman" w:hAnsi="Times New Roman"/>
          <w:b/>
          <w:sz w:val="28"/>
          <w:szCs w:val="28"/>
          <w:lang w:val="en-US" w:eastAsia="ru-RU"/>
        </w:rPr>
        <w:t>map cracking</w:t>
      </w:r>
      <w:r>
        <w:rPr>
          <w:rFonts w:ascii="Times New Roman" w:eastAsia="Times New Roman" w:hAnsi="Times New Roman"/>
          <w:sz w:val="28"/>
          <w:szCs w:val="28"/>
          <w:lang w:val="en-US" w:eastAsia="ru-RU"/>
        </w:rPr>
        <w:t xml:space="preserve">). </w:t>
      </w:r>
    </w:p>
    <w:p w:rsidR="00656A70" w:rsidRDefault="009D1257">
      <w:pPr>
        <w:spacing w:after="0" w:line="240" w:lineRule="auto"/>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The development of concrete pavement distresses can be minimized by: </w:t>
      </w:r>
    </w:p>
    <w:p w:rsidR="00656A70" w:rsidRDefault="009D1257">
      <w:pPr>
        <w:spacing w:after="0" w:line="240" w:lineRule="auto"/>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1. Selecting the proper pavement thickness. </w:t>
      </w:r>
    </w:p>
    <w:p w:rsidR="00656A70" w:rsidRDefault="009D1257">
      <w:pPr>
        <w:spacing w:after="0" w:line="240" w:lineRule="auto"/>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2. Providing adequate foundation support including a free draining non-erodible base. </w:t>
      </w:r>
    </w:p>
    <w:p w:rsidR="00656A70" w:rsidRDefault="009D1257">
      <w:pPr>
        <w:spacing w:after="0" w:line="240" w:lineRule="auto"/>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3. Performing proper joint layout and installation. </w:t>
      </w:r>
    </w:p>
    <w:p w:rsidR="00656A70" w:rsidRDefault="009D1257">
      <w:pPr>
        <w:spacing w:after="0" w:line="240" w:lineRule="auto"/>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4. Designing and installing adequate load transfer at joints. </w:t>
      </w:r>
    </w:p>
    <w:p w:rsidR="00656A70" w:rsidRDefault="009D1257">
      <w:pPr>
        <w:spacing w:after="0" w:line="240" w:lineRule="auto"/>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5. Selecting proper constituents for the concrete. </w:t>
      </w:r>
    </w:p>
    <w:p w:rsidR="00656A70" w:rsidRDefault="009D1257">
      <w:pPr>
        <w:spacing w:after="0" w:line="240" w:lineRule="auto"/>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6. Ensuring adequate concrete consolidation. </w:t>
      </w:r>
    </w:p>
    <w:p w:rsidR="00656A70" w:rsidRDefault="009D1257">
      <w:pPr>
        <w:spacing w:after="0" w:line="240" w:lineRule="auto"/>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7. Providing proper finishing to the concrete surface. </w:t>
      </w:r>
    </w:p>
    <w:p w:rsidR="00656A70" w:rsidRDefault="009D1257">
      <w:pPr>
        <w:spacing w:after="0" w:line="240" w:lineRule="auto"/>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8. Maintaining joint </w:t>
      </w:r>
      <w:r>
        <w:rPr>
          <w:rFonts w:ascii="Times New Roman" w:eastAsia="Times New Roman" w:hAnsi="Times New Roman"/>
          <w:b/>
          <w:sz w:val="28"/>
          <w:szCs w:val="28"/>
          <w:lang w:val="en-US" w:eastAsia="ru-RU"/>
        </w:rPr>
        <w:t>sealant</w:t>
      </w:r>
      <w:r>
        <w:rPr>
          <w:rFonts w:ascii="Times New Roman" w:eastAsia="Times New Roman" w:hAnsi="Times New Roman"/>
          <w:sz w:val="28"/>
          <w:szCs w:val="28"/>
          <w:lang w:val="en-US" w:eastAsia="ru-RU"/>
        </w:rPr>
        <w:t xml:space="preserve"> in good condition. </w:t>
      </w:r>
    </w:p>
    <w:p w:rsidR="00656A70" w:rsidRDefault="009D1257">
      <w:pPr>
        <w:spacing w:after="0" w:line="240" w:lineRule="auto"/>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Another important concern for concrete pavement construction is minimizing the probability of early-age distress, typically in the form of cracking and </w:t>
      </w:r>
      <w:r>
        <w:rPr>
          <w:rFonts w:ascii="Times New Roman" w:eastAsia="Times New Roman" w:hAnsi="Times New Roman"/>
          <w:b/>
          <w:sz w:val="28"/>
          <w:szCs w:val="28"/>
          <w:lang w:val="en-US" w:eastAsia="ru-RU"/>
        </w:rPr>
        <w:t>spalling</w:t>
      </w:r>
      <w:r>
        <w:rPr>
          <w:rFonts w:ascii="Times New Roman" w:eastAsia="Times New Roman" w:hAnsi="Times New Roman"/>
          <w:sz w:val="28"/>
          <w:szCs w:val="28"/>
          <w:lang w:val="en-US" w:eastAsia="ru-RU"/>
        </w:rPr>
        <w:t>. This is accomplished by the use of sound design principles and by implementing good construction techniques.</w:t>
      </w:r>
    </w:p>
    <w:p w:rsidR="00656A70" w:rsidRDefault="009D1257">
      <w:pPr>
        <w:pStyle w:val="afa"/>
        <w:numPr>
          <w:ilvl w:val="1"/>
          <w:numId w:val="10"/>
        </w:numPr>
        <w:spacing w:after="0" w:line="240" w:lineRule="auto"/>
        <w:jc w:val="both"/>
        <w:rPr>
          <w:rFonts w:ascii="Times New Roman" w:eastAsia="Times New Roman" w:hAnsi="Times New Roman"/>
          <w:b/>
          <w:sz w:val="28"/>
          <w:szCs w:val="28"/>
          <w:lang w:val="en-US" w:eastAsia="ru-RU"/>
        </w:rPr>
      </w:pPr>
      <w:r>
        <w:rPr>
          <w:rFonts w:ascii="Times New Roman" w:eastAsia="Times New Roman" w:hAnsi="Times New Roman"/>
          <w:b/>
          <w:sz w:val="28"/>
          <w:szCs w:val="28"/>
          <w:lang w:val="en-US" w:eastAsia="ru-RU"/>
        </w:rPr>
        <w:t>Airport Pavements (2)</w:t>
      </w:r>
    </w:p>
    <w:p w:rsidR="00656A70" w:rsidRDefault="009D1257">
      <w:pPr>
        <w:spacing w:after="0" w:line="240" w:lineRule="auto"/>
        <w:ind w:firstLine="360"/>
        <w:jc w:val="both"/>
        <w:rPr>
          <w:rFonts w:ascii="Times New Roman" w:eastAsia="Times New Roman" w:hAnsi="Times New Roman"/>
          <w:sz w:val="28"/>
          <w:szCs w:val="28"/>
          <w:lang w:val="en-US" w:eastAsia="ru-RU"/>
        </w:rPr>
      </w:pPr>
      <w:r>
        <w:rPr>
          <w:rFonts w:ascii="Times New Roman" w:eastAsia="Times New Roman" w:hAnsi="Times New Roman"/>
          <w:b/>
          <w:sz w:val="28"/>
          <w:szCs w:val="28"/>
          <w:lang w:val="en-US" w:eastAsia="ru-RU"/>
        </w:rPr>
        <w:t>Paving</w:t>
      </w:r>
      <w:r>
        <w:rPr>
          <w:rFonts w:ascii="Times New Roman" w:eastAsia="Times New Roman" w:hAnsi="Times New Roman"/>
          <w:sz w:val="28"/>
          <w:szCs w:val="28"/>
          <w:lang w:val="en-US" w:eastAsia="ru-RU"/>
        </w:rPr>
        <w:t xml:space="preserve"> of airport runways, taxiways, and aprons has provided a strong market for </w:t>
      </w:r>
      <w:r>
        <w:rPr>
          <w:rFonts w:ascii="Times New Roman" w:eastAsia="Times New Roman" w:hAnsi="Times New Roman"/>
          <w:b/>
          <w:sz w:val="28"/>
          <w:szCs w:val="28"/>
          <w:lang w:val="en-US" w:eastAsia="ru-RU"/>
        </w:rPr>
        <w:t>portland cement concrete</w:t>
      </w:r>
      <w:r>
        <w:rPr>
          <w:rFonts w:ascii="Times New Roman" w:eastAsia="Times New Roman" w:hAnsi="Times New Roman"/>
          <w:sz w:val="28"/>
          <w:szCs w:val="28"/>
          <w:lang w:val="en-US" w:eastAsia="ru-RU"/>
        </w:rPr>
        <w:t xml:space="preserve"> in recent years, as commercial and military airports upgrade their ground facilities to keep up with increasing air traffic. In 1992, 25 million flights took off or landed at the nation's 100 largest airports. By 2005, the Federal Aviation Administration projects that number to increase by almost 38% to 34.5 million. Demand for concrete is greatest at these large facilities, because concrete provides the substantial pavement strength required to </w:t>
      </w:r>
      <w:r>
        <w:rPr>
          <w:rFonts w:ascii="Times New Roman" w:eastAsia="Times New Roman" w:hAnsi="Times New Roman"/>
          <w:b/>
          <w:sz w:val="28"/>
          <w:szCs w:val="28"/>
          <w:lang w:val="en-US" w:eastAsia="ru-RU"/>
        </w:rPr>
        <w:t>withstand</w:t>
      </w:r>
      <w:r>
        <w:rPr>
          <w:rFonts w:ascii="Times New Roman" w:eastAsia="Times New Roman" w:hAnsi="Times New Roman"/>
          <w:sz w:val="28"/>
          <w:szCs w:val="28"/>
          <w:lang w:val="en-US" w:eastAsia="ru-RU"/>
        </w:rPr>
        <w:t xml:space="preserve"> the impact of airplanes such as the 747, which can weigh more than 850,000 lb (382,000 kg.) when fully loaded. Some 1.1 million metric tons of portland cement were used in the United States for airport pavement projects in 1995, up 22% from a decade earlier, when 895,000 metric tons were used. Since there has been little demand for construction of new airports in the United States for some time—the Denver International Airport being a notable exception—most of this cement is going into concrete needed for existing airport pavements or adding new runways to existing airports. Engineers and contractors are taking advantage of </w:t>
      </w:r>
      <w:r>
        <w:rPr>
          <w:rFonts w:ascii="Times New Roman" w:eastAsia="Times New Roman" w:hAnsi="Times New Roman"/>
          <w:b/>
          <w:sz w:val="28"/>
          <w:szCs w:val="28"/>
          <w:lang w:val="en-US" w:eastAsia="ru-RU"/>
        </w:rPr>
        <w:t>fast-track technology</w:t>
      </w:r>
      <w:r>
        <w:rPr>
          <w:rFonts w:ascii="Times New Roman" w:eastAsia="Times New Roman" w:hAnsi="Times New Roman"/>
          <w:sz w:val="28"/>
          <w:szCs w:val="28"/>
          <w:lang w:val="en-US" w:eastAsia="ru-RU"/>
        </w:rPr>
        <w:t xml:space="preserve"> to upgrade ground facilities with minimal traffic </w:t>
      </w:r>
      <w:r>
        <w:rPr>
          <w:rFonts w:ascii="Times New Roman" w:eastAsia="Times New Roman" w:hAnsi="Times New Roman"/>
          <w:b/>
          <w:sz w:val="28"/>
          <w:szCs w:val="28"/>
          <w:lang w:val="en-US" w:eastAsia="ru-RU"/>
        </w:rPr>
        <w:t>disruption</w:t>
      </w:r>
      <w:r>
        <w:rPr>
          <w:rFonts w:ascii="Times New Roman" w:eastAsia="Times New Roman" w:hAnsi="Times New Roman"/>
          <w:sz w:val="28"/>
          <w:szCs w:val="28"/>
          <w:lang w:val="en-US" w:eastAsia="ru-RU"/>
        </w:rPr>
        <w:t xml:space="preserve">, and continue to hone design techniques to achieve maximum pavement life. The first United States airport runway was built in 1928 in Dearborn, Michigan, by the Ford Motor Company for a Ford-manufactured plane called the Silver Goose. This and other early runways used variable pavement thicknesses similar to those of early highways: concrete 8 or 9 in. (20 or 22.5 cm) deep at the edges and 6 or 7 in. (15 or 17.5 cm) thick at the center. In 1942, at the beginning of World War II, 93 million sq yd (74 million sq m) of airfield pavement was placed in the United States as the country mobilized to get planes airborne. At that time, 6 in. </w:t>
      </w:r>
      <w:r>
        <w:rPr>
          <w:rFonts w:ascii="Times New Roman" w:eastAsia="Times New Roman" w:hAnsi="Times New Roman"/>
          <w:sz w:val="28"/>
          <w:szCs w:val="28"/>
          <w:lang w:val="en-US" w:eastAsia="ru-RU"/>
        </w:rPr>
        <w:lastRenderedPageBreak/>
        <w:t xml:space="preserve">(15 cm) deep concrete pavements were the norm, but heavier airplanes created the need to increase concrete runway pavement depth to 12 in. (30 cm) thick. Eventually, engineers specified runway pavements as thick as 24 in. (60 cm) to accommodate heavy loads imposed by larger aircraft. The addition of more wheels to these airplanes, which better distributed the loads on the pavement, reduced the pavement depth required to 12 in. (30 cm) in the late 1940s. Today, specifications for airport concrete pavement vary depending on </w:t>
      </w:r>
      <w:r>
        <w:rPr>
          <w:rFonts w:ascii="Times New Roman" w:eastAsia="Times New Roman" w:hAnsi="Times New Roman"/>
          <w:b/>
          <w:sz w:val="28"/>
          <w:szCs w:val="28"/>
          <w:lang w:val="en-US" w:eastAsia="ru-RU"/>
        </w:rPr>
        <w:t>subgrade</w:t>
      </w:r>
      <w:r>
        <w:rPr>
          <w:rFonts w:ascii="Times New Roman" w:eastAsia="Times New Roman" w:hAnsi="Times New Roman"/>
          <w:sz w:val="28"/>
          <w:szCs w:val="28"/>
          <w:lang w:val="en-US" w:eastAsia="ru-RU"/>
        </w:rPr>
        <w:t xml:space="preserve"> conditions, expected loading, and anticipated pavement life-span. New concrete runways at non-</w:t>
      </w:r>
      <w:r>
        <w:rPr>
          <w:rFonts w:ascii="Times New Roman" w:eastAsia="Times New Roman" w:hAnsi="Times New Roman"/>
          <w:b/>
          <w:sz w:val="28"/>
          <w:szCs w:val="28"/>
          <w:lang w:val="en-US" w:eastAsia="ru-RU"/>
        </w:rPr>
        <w:t>hub</w:t>
      </w:r>
      <w:r>
        <w:rPr>
          <w:rFonts w:ascii="Times New Roman" w:eastAsia="Times New Roman" w:hAnsi="Times New Roman"/>
          <w:sz w:val="28"/>
          <w:szCs w:val="28"/>
          <w:lang w:val="en-US" w:eastAsia="ru-RU"/>
        </w:rPr>
        <w:t xml:space="preserve"> airports generally range in thickness from 9 to 12 in. (22.5 to 30 cm), while runways at hub airports often are constructed 15 to 18 in. (37.5 to 45 cm) thick to withstand larger and more frequent loading.</w:t>
      </w:r>
    </w:p>
    <w:p w:rsidR="00656A70" w:rsidRDefault="009D1257">
      <w:pPr>
        <w:pStyle w:val="afa"/>
        <w:numPr>
          <w:ilvl w:val="1"/>
          <w:numId w:val="10"/>
        </w:numPr>
        <w:spacing w:after="0" w:line="240" w:lineRule="auto"/>
        <w:rPr>
          <w:rFonts w:ascii="Times New Roman" w:eastAsia="Times New Roman" w:hAnsi="Times New Roman"/>
          <w:b/>
          <w:sz w:val="28"/>
          <w:szCs w:val="28"/>
          <w:lang w:val="en-US" w:eastAsia="ru-RU"/>
        </w:rPr>
      </w:pPr>
      <w:r>
        <w:rPr>
          <w:rFonts w:ascii="Times New Roman" w:eastAsia="Times New Roman" w:hAnsi="Times New Roman"/>
          <w:b/>
          <w:sz w:val="28"/>
          <w:szCs w:val="28"/>
          <w:lang w:val="en-US" w:eastAsia="ru-RU"/>
        </w:rPr>
        <w:t>Airfield traffic pattern</w:t>
      </w:r>
    </w:p>
    <w:p w:rsidR="00656A70" w:rsidRDefault="009D1257">
      <w:pPr>
        <w:spacing w:after="0" w:line="240" w:lineRule="auto"/>
        <w:ind w:firstLine="360"/>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All airports use a </w:t>
      </w:r>
      <w:hyperlink r:id="rId44" w:tooltip="Airfield traffic pattern" w:history="1">
        <w:r>
          <w:rPr>
            <w:rFonts w:ascii="Times New Roman" w:eastAsia="Times New Roman" w:hAnsi="Times New Roman"/>
            <w:b/>
            <w:sz w:val="28"/>
            <w:szCs w:val="28"/>
            <w:lang w:val="en-US" w:eastAsia="ru-RU"/>
          </w:rPr>
          <w:t>traffic pattern</w:t>
        </w:r>
      </w:hyperlink>
      <w:r>
        <w:rPr>
          <w:rFonts w:ascii="Times New Roman" w:eastAsia="Times New Roman" w:hAnsi="Times New Roman"/>
          <w:sz w:val="28"/>
          <w:szCs w:val="28"/>
          <w:lang w:val="en-US" w:eastAsia="ru-RU"/>
        </w:rPr>
        <w:t xml:space="preserve"> (often called a </w:t>
      </w:r>
      <w:r>
        <w:rPr>
          <w:rFonts w:ascii="Times New Roman" w:eastAsia="Times New Roman" w:hAnsi="Times New Roman"/>
          <w:i/>
          <w:iCs/>
          <w:sz w:val="28"/>
          <w:szCs w:val="28"/>
          <w:lang w:val="en-US" w:eastAsia="ru-RU"/>
        </w:rPr>
        <w:t xml:space="preserve">traffic </w:t>
      </w:r>
      <w:r>
        <w:rPr>
          <w:rFonts w:ascii="Times New Roman" w:eastAsia="Times New Roman" w:hAnsi="Times New Roman"/>
          <w:b/>
          <w:i/>
          <w:iCs/>
          <w:sz w:val="28"/>
          <w:szCs w:val="28"/>
          <w:lang w:val="en-US" w:eastAsia="ru-RU"/>
        </w:rPr>
        <w:t>circuit</w:t>
      </w:r>
      <w:r>
        <w:rPr>
          <w:rFonts w:ascii="Times New Roman" w:eastAsia="Times New Roman" w:hAnsi="Times New Roman"/>
          <w:b/>
          <w:sz w:val="28"/>
          <w:szCs w:val="28"/>
          <w:lang w:val="en-US" w:eastAsia="ru-RU"/>
        </w:rPr>
        <w:t xml:space="preserve"> </w:t>
      </w:r>
      <w:r>
        <w:rPr>
          <w:rFonts w:ascii="Times New Roman" w:eastAsia="Times New Roman" w:hAnsi="Times New Roman"/>
          <w:sz w:val="28"/>
          <w:szCs w:val="28"/>
          <w:lang w:val="en-US" w:eastAsia="ru-RU"/>
        </w:rPr>
        <w:t xml:space="preserve">outside the U.S.) to assure smooth traffic flow between departing and arriving aircraft. Generally, this pattern is a circuit consisting of five "legs" that form a rectangle (two legs and the runway form one side, with the remaining legs forming three more sides). Each leg is named (see diagram), and </w:t>
      </w:r>
      <w:r>
        <w:rPr>
          <w:rFonts w:ascii="Times New Roman" w:eastAsia="Times New Roman" w:hAnsi="Times New Roman"/>
          <w:b/>
          <w:sz w:val="28"/>
          <w:szCs w:val="28"/>
          <w:lang w:val="en-US" w:eastAsia="ru-RU"/>
        </w:rPr>
        <w:t xml:space="preserve">ATC </w:t>
      </w:r>
      <w:r>
        <w:rPr>
          <w:rFonts w:ascii="Times New Roman" w:eastAsia="Times New Roman" w:hAnsi="Times New Roman"/>
          <w:sz w:val="28"/>
          <w:szCs w:val="28"/>
          <w:lang w:val="en-US" w:eastAsia="ru-RU"/>
        </w:rPr>
        <w:t xml:space="preserve">directs pilots on how to join and leave the circuit. Traffic patterns are flown at one specific </w:t>
      </w:r>
      <w:r>
        <w:rPr>
          <w:rFonts w:ascii="Times New Roman" w:eastAsia="Times New Roman" w:hAnsi="Times New Roman"/>
          <w:b/>
          <w:sz w:val="28"/>
          <w:szCs w:val="28"/>
          <w:lang w:val="en-US" w:eastAsia="ru-RU"/>
        </w:rPr>
        <w:t>altitude</w:t>
      </w:r>
      <w:r>
        <w:rPr>
          <w:rFonts w:ascii="Times New Roman" w:eastAsia="Times New Roman" w:hAnsi="Times New Roman"/>
          <w:sz w:val="28"/>
          <w:szCs w:val="28"/>
          <w:lang w:val="en-US" w:eastAsia="ru-RU"/>
        </w:rPr>
        <w:t xml:space="preserve">, usually 800 or 1,000 ft (244 or 305 m) </w:t>
      </w:r>
      <w:hyperlink r:id="rId45" w:tooltip="Above ground level" w:history="1">
        <w:r>
          <w:rPr>
            <w:rFonts w:ascii="Times New Roman" w:eastAsia="Times New Roman" w:hAnsi="Times New Roman"/>
            <w:sz w:val="28"/>
            <w:szCs w:val="28"/>
            <w:lang w:val="en-US" w:eastAsia="ru-RU"/>
          </w:rPr>
          <w:t>above ground level</w:t>
        </w:r>
      </w:hyperlink>
      <w:r>
        <w:rPr>
          <w:rFonts w:ascii="Times New Roman" w:eastAsia="Times New Roman" w:hAnsi="Times New Roman"/>
          <w:sz w:val="28"/>
          <w:szCs w:val="28"/>
          <w:lang w:val="en-US" w:eastAsia="ru-RU"/>
        </w:rPr>
        <w:t xml:space="preserve"> (AGL). Standard traffic patterns are </w:t>
      </w:r>
      <w:r>
        <w:rPr>
          <w:rFonts w:ascii="Times New Roman" w:eastAsia="Times New Roman" w:hAnsi="Times New Roman"/>
          <w:i/>
          <w:iCs/>
          <w:sz w:val="28"/>
          <w:szCs w:val="28"/>
          <w:lang w:val="en-US" w:eastAsia="ru-RU"/>
        </w:rPr>
        <w:t>left-handed</w:t>
      </w:r>
      <w:r>
        <w:rPr>
          <w:rFonts w:ascii="Times New Roman" w:eastAsia="Times New Roman" w:hAnsi="Times New Roman"/>
          <w:sz w:val="28"/>
          <w:szCs w:val="28"/>
          <w:lang w:val="en-US" w:eastAsia="ru-RU"/>
        </w:rPr>
        <w:t xml:space="preserve">, meaning all turns are made to the left. Right-handed patterns do exist, usually because of obstacles such as a </w:t>
      </w:r>
      <w:hyperlink r:id="rId46" w:tooltip="Mountain" w:history="1">
        <w:r>
          <w:rPr>
            <w:rFonts w:ascii="Times New Roman" w:eastAsia="Times New Roman" w:hAnsi="Times New Roman"/>
            <w:sz w:val="28"/>
            <w:szCs w:val="28"/>
            <w:lang w:val="en-US" w:eastAsia="ru-RU"/>
          </w:rPr>
          <w:t>mountain</w:t>
        </w:r>
      </w:hyperlink>
      <w:r>
        <w:rPr>
          <w:rFonts w:ascii="Times New Roman" w:eastAsia="Times New Roman" w:hAnsi="Times New Roman"/>
          <w:sz w:val="28"/>
          <w:szCs w:val="28"/>
          <w:lang w:val="en-US" w:eastAsia="ru-RU"/>
        </w:rPr>
        <w:t xml:space="preserve">, or to reduce noise for local residents. The predetermined circuit helps traffic flow smoothly because all pilots know what to expect, and helps reduce the chance of a </w:t>
      </w:r>
      <w:hyperlink r:id="rId47" w:tooltip="Mid-air collision" w:history="1">
        <w:r>
          <w:rPr>
            <w:rFonts w:ascii="Times New Roman" w:eastAsia="Times New Roman" w:hAnsi="Times New Roman"/>
            <w:b/>
            <w:sz w:val="28"/>
            <w:szCs w:val="28"/>
            <w:lang w:val="en-US" w:eastAsia="ru-RU"/>
          </w:rPr>
          <w:t>mid-air collision</w:t>
        </w:r>
      </w:hyperlink>
      <w:r>
        <w:rPr>
          <w:rFonts w:ascii="Times New Roman" w:eastAsia="Times New Roman" w:hAnsi="Times New Roman"/>
          <w:b/>
          <w:sz w:val="28"/>
          <w:szCs w:val="28"/>
          <w:lang w:val="en-US" w:eastAsia="ru-RU"/>
        </w:rPr>
        <w:t xml:space="preserve">. </w:t>
      </w:r>
      <w:r>
        <w:rPr>
          <w:rFonts w:ascii="Times New Roman" w:eastAsia="Times New Roman" w:hAnsi="Times New Roman"/>
          <w:sz w:val="28"/>
          <w:szCs w:val="28"/>
          <w:lang w:val="en-US" w:eastAsia="ru-RU"/>
        </w:rPr>
        <w:t xml:space="preserve">At extremely large airports, a circuit is in place but not usually used. Rather, aircraft (usually only commercial with long routes) request </w:t>
      </w:r>
      <w:r>
        <w:rPr>
          <w:rFonts w:ascii="Times New Roman" w:eastAsia="Times New Roman" w:hAnsi="Times New Roman"/>
          <w:b/>
          <w:sz w:val="28"/>
          <w:szCs w:val="28"/>
          <w:lang w:val="en-US" w:eastAsia="ru-RU"/>
        </w:rPr>
        <w:t>approach clearance</w:t>
      </w:r>
      <w:r>
        <w:rPr>
          <w:rFonts w:ascii="Times New Roman" w:eastAsia="Times New Roman" w:hAnsi="Times New Roman"/>
          <w:sz w:val="28"/>
          <w:szCs w:val="28"/>
          <w:lang w:val="en-US" w:eastAsia="ru-RU"/>
        </w:rPr>
        <w:t xml:space="preserve"> while they are still hours away from the airport, often before they even takeoff from their departure point. Large airports have a frequency called </w:t>
      </w:r>
      <w:r>
        <w:rPr>
          <w:rFonts w:ascii="Times New Roman" w:eastAsia="Times New Roman" w:hAnsi="Times New Roman"/>
          <w:i/>
          <w:iCs/>
          <w:sz w:val="28"/>
          <w:szCs w:val="28"/>
          <w:lang w:val="en-US" w:eastAsia="ru-RU"/>
        </w:rPr>
        <w:t>Clearance Delivery</w:t>
      </w:r>
      <w:r>
        <w:rPr>
          <w:rFonts w:ascii="Times New Roman" w:eastAsia="Times New Roman" w:hAnsi="Times New Roman"/>
          <w:sz w:val="28"/>
          <w:szCs w:val="28"/>
          <w:lang w:val="en-US" w:eastAsia="ru-RU"/>
        </w:rPr>
        <w:t xml:space="preserve"> which is used by departing aircraft specifically for this purpose. This then allows aircraft to take the most direct </w:t>
      </w:r>
      <w:r>
        <w:rPr>
          <w:rFonts w:ascii="Times New Roman" w:eastAsia="Times New Roman" w:hAnsi="Times New Roman"/>
          <w:b/>
          <w:sz w:val="28"/>
          <w:szCs w:val="28"/>
          <w:lang w:val="en-US" w:eastAsia="ru-RU"/>
        </w:rPr>
        <w:t>approach path</w:t>
      </w:r>
      <w:r>
        <w:rPr>
          <w:rFonts w:ascii="Times New Roman" w:eastAsia="Times New Roman" w:hAnsi="Times New Roman"/>
          <w:sz w:val="28"/>
          <w:szCs w:val="28"/>
          <w:lang w:val="en-US" w:eastAsia="ru-RU"/>
        </w:rPr>
        <w:t xml:space="preserve"> to the runway and land without worrying about interference from other aircraft. While this system keeps the airspace free and is simpler for pilots, it requires detailed knowledge of how aircraft are planning to use the airport ahead of time and is therefore only possible with large commercial airliners on pre-scheduled flights. The system has recently become so advanced that controllers can predict whether an aircraft will be delayed on landing before it even takes off; that aircraft can then be delayed on the ground, rather than wasting expensive fuel waiting in the air.</w:t>
      </w:r>
    </w:p>
    <w:p w:rsidR="00656A70" w:rsidRDefault="009D1257">
      <w:pPr>
        <w:pStyle w:val="afa"/>
        <w:numPr>
          <w:ilvl w:val="1"/>
          <w:numId w:val="10"/>
        </w:numPr>
        <w:spacing w:after="0" w:line="240" w:lineRule="auto"/>
        <w:jc w:val="both"/>
        <w:rPr>
          <w:rFonts w:ascii="Times New Roman" w:eastAsia="Times New Roman" w:hAnsi="Times New Roman"/>
          <w:b/>
          <w:sz w:val="28"/>
          <w:szCs w:val="28"/>
          <w:lang w:val="en-US" w:eastAsia="ru-RU"/>
        </w:rPr>
      </w:pPr>
      <w:r>
        <w:rPr>
          <w:rFonts w:ascii="Times New Roman" w:eastAsia="Times New Roman" w:hAnsi="Times New Roman"/>
          <w:b/>
          <w:sz w:val="28"/>
          <w:szCs w:val="28"/>
          <w:lang w:val="en-US" w:eastAsia="ru-RU"/>
        </w:rPr>
        <w:t>A taxiway</w:t>
      </w:r>
    </w:p>
    <w:p w:rsidR="00656A70" w:rsidRDefault="009D1257">
      <w:pPr>
        <w:spacing w:after="0" w:line="240" w:lineRule="auto"/>
        <w:ind w:firstLine="360"/>
        <w:contextualSpacing/>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A </w:t>
      </w:r>
      <w:r>
        <w:rPr>
          <w:rFonts w:ascii="Times New Roman" w:eastAsia="Times New Roman" w:hAnsi="Times New Roman" w:cs="Times New Roman"/>
          <w:b/>
          <w:bCs/>
          <w:sz w:val="28"/>
          <w:szCs w:val="28"/>
          <w:lang w:val="en-US" w:eastAsia="ru-RU"/>
        </w:rPr>
        <w:t>taxiway</w:t>
      </w:r>
      <w:r>
        <w:rPr>
          <w:rFonts w:ascii="Times New Roman" w:eastAsia="Times New Roman" w:hAnsi="Times New Roman" w:cs="Times New Roman"/>
          <w:sz w:val="28"/>
          <w:szCs w:val="28"/>
          <w:lang w:val="en-US" w:eastAsia="ru-RU"/>
        </w:rPr>
        <w:t xml:space="preserve"> is a path on an </w:t>
      </w:r>
      <w:hyperlink r:id="rId48" w:tooltip="Airport" w:history="1">
        <w:r>
          <w:rPr>
            <w:rFonts w:ascii="Times New Roman" w:eastAsia="Times New Roman" w:hAnsi="Times New Roman" w:cs="Times New Roman"/>
            <w:sz w:val="28"/>
            <w:szCs w:val="28"/>
            <w:lang w:val="en-US" w:eastAsia="ru-RU"/>
          </w:rPr>
          <w:t>airport</w:t>
        </w:r>
      </w:hyperlink>
      <w:r>
        <w:rPr>
          <w:rFonts w:ascii="Times New Roman" w:eastAsia="Times New Roman" w:hAnsi="Times New Roman" w:cs="Times New Roman"/>
          <w:sz w:val="28"/>
          <w:szCs w:val="28"/>
          <w:lang w:val="en-US" w:eastAsia="ru-RU"/>
        </w:rPr>
        <w:t xml:space="preserve"> connecting </w:t>
      </w:r>
      <w:hyperlink r:id="rId49" w:tooltip="Runway" w:history="1">
        <w:r>
          <w:rPr>
            <w:rFonts w:ascii="Times New Roman" w:eastAsia="Times New Roman" w:hAnsi="Times New Roman" w:cs="Times New Roman"/>
            <w:sz w:val="28"/>
            <w:szCs w:val="28"/>
            <w:lang w:val="en-US" w:eastAsia="ru-RU"/>
          </w:rPr>
          <w:t>runways</w:t>
        </w:r>
      </w:hyperlink>
      <w:r>
        <w:rPr>
          <w:rFonts w:ascii="Times New Roman" w:eastAsia="Times New Roman" w:hAnsi="Times New Roman" w:cs="Times New Roman"/>
          <w:sz w:val="28"/>
          <w:szCs w:val="28"/>
          <w:lang w:val="en-US" w:eastAsia="ru-RU"/>
        </w:rPr>
        <w:t xml:space="preserve"> with </w:t>
      </w:r>
      <w:hyperlink r:id="rId50" w:tooltip="Airport ramp" w:history="1">
        <w:r>
          <w:rPr>
            <w:rFonts w:ascii="Times New Roman" w:eastAsia="Times New Roman" w:hAnsi="Times New Roman" w:cs="Times New Roman"/>
            <w:b/>
            <w:sz w:val="28"/>
            <w:szCs w:val="28"/>
            <w:lang w:val="en-US" w:eastAsia="ru-RU"/>
          </w:rPr>
          <w:t>ramps</w:t>
        </w:r>
      </w:hyperlink>
      <w:r>
        <w:rPr>
          <w:rFonts w:ascii="Times New Roman" w:eastAsia="Times New Roman" w:hAnsi="Times New Roman" w:cs="Times New Roman"/>
          <w:b/>
          <w:sz w:val="28"/>
          <w:szCs w:val="28"/>
          <w:lang w:val="en-US" w:eastAsia="ru-RU"/>
        </w:rPr>
        <w:t xml:space="preserve">, </w:t>
      </w:r>
      <w:hyperlink r:id="rId51" w:tooltip="Hangar" w:history="1">
        <w:r>
          <w:rPr>
            <w:rFonts w:ascii="Times New Roman" w:eastAsia="Times New Roman" w:hAnsi="Times New Roman" w:cs="Times New Roman"/>
            <w:b/>
            <w:sz w:val="28"/>
            <w:szCs w:val="28"/>
            <w:lang w:val="en-US" w:eastAsia="ru-RU"/>
          </w:rPr>
          <w:t>hangars</w:t>
        </w:r>
      </w:hyperlink>
      <w:r>
        <w:rPr>
          <w:rFonts w:ascii="Times New Roman" w:eastAsia="Times New Roman" w:hAnsi="Times New Roman" w:cs="Times New Roman"/>
          <w:sz w:val="28"/>
          <w:szCs w:val="28"/>
          <w:lang w:val="en-US" w:eastAsia="ru-RU"/>
        </w:rPr>
        <w:t xml:space="preserve">, </w:t>
      </w:r>
      <w:hyperlink r:id="rId52" w:tooltip="Airport terminal" w:history="1">
        <w:r>
          <w:rPr>
            <w:rFonts w:ascii="Times New Roman" w:eastAsia="Times New Roman" w:hAnsi="Times New Roman" w:cs="Times New Roman"/>
            <w:sz w:val="28"/>
            <w:szCs w:val="28"/>
            <w:lang w:val="en-US" w:eastAsia="ru-RU"/>
          </w:rPr>
          <w:t>terminals</w:t>
        </w:r>
      </w:hyperlink>
      <w:r>
        <w:rPr>
          <w:rFonts w:ascii="Times New Roman" w:eastAsia="Times New Roman" w:hAnsi="Times New Roman" w:cs="Times New Roman"/>
          <w:sz w:val="28"/>
          <w:szCs w:val="28"/>
          <w:lang w:val="en-US" w:eastAsia="ru-RU"/>
        </w:rPr>
        <w:t xml:space="preserve"> and other facilities. They mostly have hard surface such as </w:t>
      </w:r>
      <w:hyperlink r:id="rId53" w:tooltip="Asphalt" w:history="1">
        <w:r>
          <w:rPr>
            <w:rFonts w:ascii="Times New Roman" w:eastAsia="Times New Roman" w:hAnsi="Times New Roman" w:cs="Times New Roman"/>
            <w:sz w:val="28"/>
            <w:szCs w:val="28"/>
            <w:lang w:val="en-US" w:eastAsia="ru-RU"/>
          </w:rPr>
          <w:t>asphalt</w:t>
        </w:r>
      </w:hyperlink>
      <w:r>
        <w:rPr>
          <w:rFonts w:ascii="Times New Roman" w:eastAsia="Times New Roman" w:hAnsi="Times New Roman" w:cs="Times New Roman"/>
          <w:sz w:val="28"/>
          <w:szCs w:val="28"/>
          <w:lang w:val="en-US" w:eastAsia="ru-RU"/>
        </w:rPr>
        <w:t xml:space="preserve"> or </w:t>
      </w:r>
      <w:hyperlink r:id="rId54" w:tooltip="Concrete" w:history="1">
        <w:r>
          <w:rPr>
            <w:rFonts w:ascii="Times New Roman" w:eastAsia="Times New Roman" w:hAnsi="Times New Roman" w:cs="Times New Roman"/>
            <w:sz w:val="28"/>
            <w:szCs w:val="28"/>
            <w:lang w:val="en-US" w:eastAsia="ru-RU"/>
          </w:rPr>
          <w:t>concrete</w:t>
        </w:r>
      </w:hyperlink>
      <w:r>
        <w:rPr>
          <w:rFonts w:ascii="Times New Roman" w:eastAsia="Times New Roman" w:hAnsi="Times New Roman" w:cs="Times New Roman"/>
          <w:sz w:val="28"/>
          <w:szCs w:val="28"/>
          <w:lang w:val="en-US" w:eastAsia="ru-RU"/>
        </w:rPr>
        <w:t xml:space="preserve">, although smaller airports sometimes use </w:t>
      </w:r>
      <w:hyperlink r:id="rId55" w:tooltip="Gravel" w:history="1">
        <w:r>
          <w:rPr>
            <w:rFonts w:ascii="Times New Roman" w:eastAsia="Times New Roman" w:hAnsi="Times New Roman" w:cs="Times New Roman"/>
            <w:sz w:val="28"/>
            <w:szCs w:val="28"/>
            <w:lang w:val="en-US" w:eastAsia="ru-RU"/>
          </w:rPr>
          <w:t>gravel</w:t>
        </w:r>
      </w:hyperlink>
      <w:r>
        <w:rPr>
          <w:rFonts w:ascii="Times New Roman" w:eastAsia="Times New Roman" w:hAnsi="Times New Roman" w:cs="Times New Roman"/>
          <w:sz w:val="28"/>
          <w:szCs w:val="28"/>
          <w:lang w:val="en-US" w:eastAsia="ru-RU"/>
        </w:rPr>
        <w:t xml:space="preserve"> or </w:t>
      </w:r>
      <w:hyperlink r:id="rId56" w:tooltip="Grass" w:history="1">
        <w:r>
          <w:rPr>
            <w:rFonts w:ascii="Times New Roman" w:eastAsia="Times New Roman" w:hAnsi="Times New Roman" w:cs="Times New Roman"/>
            <w:sz w:val="28"/>
            <w:szCs w:val="28"/>
            <w:lang w:val="en-US" w:eastAsia="ru-RU"/>
          </w:rPr>
          <w:t>grass</w:t>
        </w:r>
      </w:hyperlink>
      <w:r>
        <w:rPr>
          <w:rFonts w:ascii="Times New Roman" w:eastAsia="Times New Roman" w:hAnsi="Times New Roman" w:cs="Times New Roman"/>
          <w:sz w:val="28"/>
          <w:szCs w:val="28"/>
          <w:lang w:val="en-US" w:eastAsia="ru-RU"/>
        </w:rPr>
        <w:t xml:space="preserve">. Busy airports typically construct </w:t>
      </w:r>
      <w:r>
        <w:rPr>
          <w:rFonts w:ascii="Times New Roman" w:eastAsia="Times New Roman" w:hAnsi="Times New Roman" w:cs="Times New Roman"/>
          <w:bCs/>
          <w:sz w:val="28"/>
          <w:szCs w:val="28"/>
          <w:lang w:val="en-US" w:eastAsia="ru-RU"/>
        </w:rPr>
        <w:t>high-speed</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bCs/>
          <w:sz w:val="28"/>
          <w:szCs w:val="28"/>
          <w:lang w:val="en-US" w:eastAsia="ru-RU"/>
        </w:rPr>
        <w:t>taxiways</w:t>
      </w:r>
      <w:r>
        <w:rPr>
          <w:rFonts w:ascii="Times New Roman" w:eastAsia="Times New Roman" w:hAnsi="Times New Roman" w:cs="Times New Roman"/>
          <w:sz w:val="28"/>
          <w:szCs w:val="28"/>
          <w:lang w:val="en-US" w:eastAsia="ru-RU"/>
        </w:rPr>
        <w:t xml:space="preserve"> in order to allow </w:t>
      </w:r>
      <w:hyperlink r:id="rId57" w:tooltip="Aircraft" w:history="1">
        <w:r>
          <w:rPr>
            <w:rFonts w:ascii="Times New Roman" w:eastAsia="Times New Roman" w:hAnsi="Times New Roman" w:cs="Times New Roman"/>
            <w:sz w:val="28"/>
            <w:szCs w:val="28"/>
            <w:lang w:val="en-US" w:eastAsia="ru-RU"/>
          </w:rPr>
          <w:t>aircraft</w:t>
        </w:r>
      </w:hyperlink>
      <w:r>
        <w:rPr>
          <w:rFonts w:ascii="Times New Roman" w:eastAsia="Times New Roman" w:hAnsi="Times New Roman" w:cs="Times New Roman"/>
          <w:sz w:val="28"/>
          <w:szCs w:val="28"/>
          <w:lang w:val="en-US" w:eastAsia="ru-RU"/>
        </w:rPr>
        <w:t xml:space="preserve"> to leave the runway at higher speeds. This allows the aircraft </w:t>
      </w:r>
      <w:r>
        <w:rPr>
          <w:rFonts w:ascii="Times New Roman" w:eastAsia="Times New Roman" w:hAnsi="Times New Roman" w:cs="Times New Roman"/>
          <w:b/>
          <w:sz w:val="28"/>
          <w:szCs w:val="28"/>
          <w:lang w:val="en-US" w:eastAsia="ru-RU"/>
        </w:rPr>
        <w:t>to vacate</w:t>
      </w:r>
      <w:r>
        <w:rPr>
          <w:rFonts w:ascii="Times New Roman" w:eastAsia="Times New Roman" w:hAnsi="Times New Roman" w:cs="Times New Roman"/>
          <w:sz w:val="28"/>
          <w:szCs w:val="28"/>
          <w:lang w:val="en-US" w:eastAsia="ru-RU"/>
        </w:rPr>
        <w:t xml:space="preserve"> the </w:t>
      </w:r>
      <w:hyperlink r:id="rId58" w:tooltip="Runway" w:history="1">
        <w:r>
          <w:rPr>
            <w:rFonts w:ascii="Times New Roman" w:eastAsia="Times New Roman" w:hAnsi="Times New Roman" w:cs="Times New Roman"/>
            <w:sz w:val="28"/>
            <w:szCs w:val="28"/>
            <w:lang w:val="en-US" w:eastAsia="ru-RU"/>
          </w:rPr>
          <w:t>runway</w:t>
        </w:r>
      </w:hyperlink>
      <w:r>
        <w:rPr>
          <w:rFonts w:ascii="Times New Roman" w:eastAsia="Times New Roman" w:hAnsi="Times New Roman" w:cs="Times New Roman"/>
          <w:sz w:val="28"/>
          <w:szCs w:val="28"/>
          <w:lang w:val="en-US" w:eastAsia="ru-RU"/>
        </w:rPr>
        <w:t xml:space="preserve"> quicker, permitting another to land or depart in a shorter space of time. </w:t>
      </w:r>
      <w:r>
        <w:rPr>
          <w:rFonts w:ascii="Times New Roman" w:hAnsi="Times New Roman" w:cs="Times New Roman"/>
          <w:sz w:val="28"/>
          <w:szCs w:val="28"/>
          <w:lang w:val="en-US"/>
        </w:rPr>
        <w:t xml:space="preserve">The signs can often be combined, in this case a direction sign, a location sign, and a runway sign. </w:t>
      </w:r>
      <w:r>
        <w:rPr>
          <w:rFonts w:ascii="Times New Roman" w:eastAsia="Times New Roman" w:hAnsi="Times New Roman" w:cs="Times New Roman"/>
          <w:sz w:val="28"/>
          <w:szCs w:val="28"/>
          <w:lang w:val="en-US" w:eastAsia="ru-RU"/>
        </w:rPr>
        <w:t xml:space="preserve">Airport guidance signs </w:t>
      </w:r>
      <w:r>
        <w:rPr>
          <w:rFonts w:ascii="Times New Roman" w:eastAsia="Times New Roman" w:hAnsi="Times New Roman" w:cs="Times New Roman"/>
          <w:sz w:val="28"/>
          <w:szCs w:val="28"/>
          <w:lang w:val="en-US" w:eastAsia="ru-RU"/>
        </w:rPr>
        <w:lastRenderedPageBreak/>
        <w:t xml:space="preserve">provide direction and information to taxiing aircraft and airport vehicles. Smaller airports may have few or no signs, relying instead on airport diagrams and charts. There are two classes of </w:t>
      </w:r>
      <w:hyperlink r:id="rId59" w:tooltip="Signage" w:history="1">
        <w:r>
          <w:rPr>
            <w:rFonts w:ascii="Times New Roman" w:eastAsia="Times New Roman" w:hAnsi="Times New Roman" w:cs="Times New Roman"/>
            <w:sz w:val="28"/>
            <w:szCs w:val="28"/>
            <w:lang w:val="en-US" w:eastAsia="ru-RU"/>
          </w:rPr>
          <w:t>signage</w:t>
        </w:r>
      </w:hyperlink>
      <w:r>
        <w:rPr>
          <w:rFonts w:ascii="Times New Roman" w:eastAsia="Times New Roman" w:hAnsi="Times New Roman" w:cs="Times New Roman"/>
          <w:sz w:val="28"/>
          <w:szCs w:val="28"/>
          <w:lang w:val="en-US" w:eastAsia="ru-RU"/>
        </w:rPr>
        <w:t xml:space="preserve"> at airports, with several types of each: </w:t>
      </w:r>
      <w:r>
        <w:rPr>
          <w:rFonts w:ascii="Times New Roman" w:eastAsia="Times New Roman" w:hAnsi="Times New Roman" w:cs="Times New Roman"/>
          <w:b/>
          <w:bCs/>
          <w:sz w:val="28"/>
          <w:szCs w:val="28"/>
          <w:lang w:val="en-US"/>
        </w:rPr>
        <w:t>mandatory instruction signs</w:t>
      </w:r>
      <w:r>
        <w:rPr>
          <w:rFonts w:ascii="Times New Roman" w:eastAsia="Times New Roman" w:hAnsi="Times New Roman" w:cs="Times New Roman"/>
          <w:sz w:val="28"/>
          <w:szCs w:val="28"/>
          <w:lang w:val="en-US" w:eastAsia="ru-RU"/>
        </w:rPr>
        <w:t>. Mandatory instruction signs are white on red. They show entrances to runways or critical areas. Vehicles and aircraft are required to stop at these signs until the control tower gives clearance to proceed.</w:t>
      </w:r>
    </w:p>
    <w:p w:rsidR="00656A70" w:rsidRDefault="009D1257">
      <w:pPr>
        <w:numPr>
          <w:ilvl w:val="0"/>
          <w:numId w:val="12"/>
        </w:numPr>
        <w:spacing w:before="100" w:beforeAutospacing="1" w:after="100" w:afterAutospacing="1" w:line="24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Runway signs – White text on a red background. These signs identify a runway </w:t>
      </w:r>
      <w:r>
        <w:rPr>
          <w:rFonts w:ascii="Times New Roman" w:hAnsi="Times New Roman" w:cs="Times New Roman"/>
          <w:b/>
          <w:sz w:val="28"/>
          <w:szCs w:val="28"/>
          <w:lang w:val="en-US"/>
        </w:rPr>
        <w:t>intersection</w:t>
      </w:r>
      <w:r>
        <w:rPr>
          <w:rFonts w:ascii="Times New Roman" w:hAnsi="Times New Roman" w:cs="Times New Roman"/>
          <w:sz w:val="28"/>
          <w:szCs w:val="28"/>
          <w:lang w:val="en-US"/>
        </w:rPr>
        <w:t xml:space="preserve"> ahead.</w:t>
      </w:r>
    </w:p>
    <w:p w:rsidR="00656A70" w:rsidRDefault="009D1257">
      <w:pPr>
        <w:numPr>
          <w:ilvl w:val="0"/>
          <w:numId w:val="12"/>
        </w:numPr>
        <w:spacing w:before="100" w:beforeAutospacing="1" w:after="100" w:afterAutospacing="1" w:line="24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Frequency change signs – Usually a stop sign and an instruction to change to another frequency. These signs are used at airports with different areas of ground control.</w:t>
      </w:r>
    </w:p>
    <w:p w:rsidR="00656A70" w:rsidRDefault="009D1257">
      <w:pPr>
        <w:numPr>
          <w:ilvl w:val="0"/>
          <w:numId w:val="12"/>
        </w:numPr>
        <w:spacing w:after="0" w:line="24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Holding position signs – A single </w:t>
      </w:r>
      <w:r>
        <w:rPr>
          <w:rFonts w:ascii="Times New Roman" w:hAnsi="Times New Roman" w:cs="Times New Roman"/>
          <w:b/>
          <w:sz w:val="28"/>
          <w:szCs w:val="28"/>
          <w:lang w:val="en-US"/>
        </w:rPr>
        <w:t>solid</w:t>
      </w:r>
      <w:r>
        <w:rPr>
          <w:rFonts w:ascii="Times New Roman" w:hAnsi="Times New Roman" w:cs="Times New Roman"/>
          <w:sz w:val="28"/>
          <w:szCs w:val="28"/>
          <w:lang w:val="en-US"/>
        </w:rPr>
        <w:t xml:space="preserve"> yellow </w:t>
      </w:r>
      <w:r>
        <w:rPr>
          <w:rFonts w:ascii="Times New Roman" w:hAnsi="Times New Roman" w:cs="Times New Roman"/>
          <w:b/>
          <w:sz w:val="28"/>
          <w:szCs w:val="28"/>
          <w:lang w:val="en-US"/>
        </w:rPr>
        <w:t>bar</w:t>
      </w:r>
      <w:r>
        <w:rPr>
          <w:rFonts w:ascii="Times New Roman" w:hAnsi="Times New Roman" w:cs="Times New Roman"/>
          <w:sz w:val="28"/>
          <w:szCs w:val="28"/>
          <w:lang w:val="en-US"/>
        </w:rPr>
        <w:t xml:space="preserve"> across a taxiway indicates a position where ground control may require a stop. If two solid yellow bars and two </w:t>
      </w:r>
      <w:r>
        <w:rPr>
          <w:rFonts w:ascii="Times New Roman" w:hAnsi="Times New Roman" w:cs="Times New Roman"/>
          <w:b/>
          <w:sz w:val="28"/>
          <w:szCs w:val="28"/>
          <w:lang w:val="en-US"/>
        </w:rPr>
        <w:t>dashed</w:t>
      </w:r>
      <w:r>
        <w:rPr>
          <w:rFonts w:ascii="Times New Roman" w:hAnsi="Times New Roman" w:cs="Times New Roman"/>
          <w:sz w:val="28"/>
          <w:szCs w:val="28"/>
          <w:lang w:val="en-US"/>
        </w:rPr>
        <w:t xml:space="preserve"> yellow </w:t>
      </w:r>
      <w:r>
        <w:rPr>
          <w:rFonts w:ascii="Times New Roman" w:hAnsi="Times New Roman" w:cs="Times New Roman"/>
          <w:b/>
          <w:sz w:val="28"/>
          <w:szCs w:val="28"/>
          <w:lang w:val="en-US"/>
        </w:rPr>
        <w:t>bars</w:t>
      </w:r>
      <w:r>
        <w:rPr>
          <w:rFonts w:ascii="Times New Roman" w:hAnsi="Times New Roman" w:cs="Times New Roman"/>
          <w:sz w:val="28"/>
          <w:szCs w:val="28"/>
          <w:lang w:val="en-US"/>
        </w:rPr>
        <w:t xml:space="preserve"> are encountered, this indicates a holding position for a runway intersection ahead; runway holding lines must never be crossed without permission. At some airports, a line of red lights across a taxiway is used during low visibility operations to indicate holding positions. </w:t>
      </w:r>
    </w:p>
    <w:p w:rsidR="00656A70" w:rsidRDefault="009D1257">
      <w:pPr>
        <w:spacing w:after="0" w:line="240" w:lineRule="auto"/>
        <w:jc w:val="both"/>
        <w:rPr>
          <w:rFonts w:ascii="Times New Roman" w:hAnsi="Times New Roman" w:cs="Times New Roman"/>
          <w:sz w:val="28"/>
          <w:szCs w:val="28"/>
          <w:lang w:val="en-US"/>
        </w:rPr>
      </w:pPr>
      <w:r>
        <w:rPr>
          <w:rFonts w:ascii="Times New Roman" w:eastAsia="Times New Roman" w:hAnsi="Times New Roman" w:cs="Times New Roman"/>
          <w:sz w:val="28"/>
          <w:szCs w:val="28"/>
          <w:lang w:val="en-US" w:eastAsia="ru-RU"/>
        </w:rPr>
        <w:t>For night operations, taxiways at many airports are equipped with lights, although some small airports are not equipped with them.</w:t>
      </w:r>
    </w:p>
    <w:p w:rsidR="00656A70" w:rsidRDefault="009D1257">
      <w:pPr>
        <w:numPr>
          <w:ilvl w:val="0"/>
          <w:numId w:val="10"/>
        </w:numPr>
        <w:spacing w:after="0" w:line="240" w:lineRule="auto"/>
        <w:jc w:val="both"/>
        <w:rPr>
          <w:rFonts w:ascii="Times New Roman" w:hAnsi="Times New Roman" w:cs="Times New Roman"/>
          <w:sz w:val="28"/>
          <w:szCs w:val="28"/>
        </w:rPr>
      </w:pPr>
      <w:r>
        <w:rPr>
          <w:rFonts w:ascii="Times New Roman" w:hAnsi="Times New Roman" w:cs="Times New Roman"/>
          <w:b/>
          <w:bCs/>
          <w:sz w:val="28"/>
          <w:szCs w:val="28"/>
          <w:lang w:val="en-US"/>
        </w:rPr>
        <w:t>Taxiway Edge Lights:</w:t>
      </w:r>
      <w:r>
        <w:rPr>
          <w:rFonts w:ascii="Times New Roman" w:hAnsi="Times New Roman" w:cs="Times New Roman"/>
          <w:sz w:val="28"/>
          <w:szCs w:val="28"/>
          <w:lang w:val="en-US"/>
        </w:rPr>
        <w:t xml:space="preserve"> used to outline the edges of taxiways during periods of darkness or restricted visibility conditions. </w:t>
      </w:r>
      <w:r>
        <w:rPr>
          <w:rFonts w:ascii="Times New Roman" w:hAnsi="Times New Roman" w:cs="Times New Roman"/>
          <w:sz w:val="28"/>
          <w:szCs w:val="28"/>
        </w:rPr>
        <w:t xml:space="preserve">These </w:t>
      </w:r>
      <w:r>
        <w:rPr>
          <w:rFonts w:ascii="Times New Roman" w:hAnsi="Times New Roman" w:cs="Times New Roman"/>
          <w:b/>
          <w:sz w:val="28"/>
          <w:szCs w:val="28"/>
        </w:rPr>
        <w:t xml:space="preserve">fixtures </w:t>
      </w:r>
      <w:r>
        <w:rPr>
          <w:rFonts w:ascii="Times New Roman" w:hAnsi="Times New Roman" w:cs="Times New Roman"/>
          <w:sz w:val="28"/>
          <w:szCs w:val="28"/>
        </w:rPr>
        <w:t xml:space="preserve">are elevated and emit </w:t>
      </w:r>
      <w:hyperlink r:id="rId60" w:tooltip="Blue" w:history="1">
        <w:r>
          <w:rPr>
            <w:rFonts w:ascii="Times New Roman" w:hAnsi="Times New Roman" w:cs="Times New Roman"/>
            <w:sz w:val="28"/>
            <w:szCs w:val="28"/>
          </w:rPr>
          <w:t>blue</w:t>
        </w:r>
      </w:hyperlink>
      <w:r>
        <w:rPr>
          <w:rFonts w:ascii="Times New Roman" w:hAnsi="Times New Roman" w:cs="Times New Roman"/>
          <w:sz w:val="28"/>
          <w:szCs w:val="28"/>
        </w:rPr>
        <w:t xml:space="preserve"> light.</w:t>
      </w:r>
    </w:p>
    <w:p w:rsidR="00656A70" w:rsidRDefault="009D1257">
      <w:pPr>
        <w:numPr>
          <w:ilvl w:val="0"/>
          <w:numId w:val="10"/>
        </w:numPr>
        <w:spacing w:before="100" w:beforeAutospacing="1" w:after="100" w:afterAutospacing="1" w:line="240" w:lineRule="auto"/>
        <w:jc w:val="both"/>
        <w:rPr>
          <w:rFonts w:ascii="Times New Roman" w:hAnsi="Times New Roman" w:cs="Times New Roman"/>
          <w:sz w:val="28"/>
          <w:szCs w:val="28"/>
          <w:lang w:val="en-US"/>
        </w:rPr>
      </w:pPr>
      <w:r>
        <w:rPr>
          <w:rFonts w:ascii="Times New Roman" w:hAnsi="Times New Roman" w:cs="Times New Roman"/>
          <w:b/>
          <w:bCs/>
          <w:sz w:val="28"/>
          <w:szCs w:val="28"/>
          <w:lang w:val="en-US"/>
        </w:rPr>
        <w:t>Taxiway Centerline Lights:</w:t>
      </w:r>
      <w:r>
        <w:rPr>
          <w:rFonts w:ascii="Times New Roman" w:hAnsi="Times New Roman" w:cs="Times New Roman"/>
          <w:sz w:val="28"/>
          <w:szCs w:val="28"/>
          <w:lang w:val="en-US"/>
        </w:rPr>
        <w:t xml:space="preserve"> They are steady burning and emit green light located along the taxiway centerline</w:t>
      </w:r>
    </w:p>
    <w:p w:rsidR="00656A70" w:rsidRDefault="009D1257">
      <w:pPr>
        <w:numPr>
          <w:ilvl w:val="0"/>
          <w:numId w:val="10"/>
        </w:numPr>
        <w:spacing w:before="100" w:beforeAutospacing="1" w:after="100" w:afterAutospacing="1" w:line="240" w:lineRule="auto"/>
        <w:jc w:val="both"/>
        <w:rPr>
          <w:rFonts w:ascii="Times New Roman" w:hAnsi="Times New Roman" w:cs="Times New Roman"/>
          <w:sz w:val="28"/>
          <w:szCs w:val="28"/>
          <w:lang w:val="en-US"/>
        </w:rPr>
      </w:pPr>
      <w:r>
        <w:rPr>
          <w:rFonts w:ascii="Times New Roman" w:hAnsi="Times New Roman" w:cs="Times New Roman"/>
          <w:b/>
          <w:bCs/>
          <w:sz w:val="28"/>
          <w:szCs w:val="28"/>
          <w:lang w:val="en-US"/>
        </w:rPr>
        <w:t>Clearance Bar Lights:</w:t>
      </w:r>
      <w:r>
        <w:rPr>
          <w:rFonts w:ascii="Times New Roman" w:hAnsi="Times New Roman" w:cs="Times New Roman"/>
          <w:sz w:val="28"/>
          <w:szCs w:val="28"/>
          <w:lang w:val="en-US"/>
        </w:rPr>
        <w:t xml:space="preserve"> Three in-pavement steady-burning yellow lights installed at holding positions on taxiways</w:t>
      </w:r>
    </w:p>
    <w:p w:rsidR="00656A70" w:rsidRDefault="009D1257">
      <w:pPr>
        <w:numPr>
          <w:ilvl w:val="0"/>
          <w:numId w:val="10"/>
        </w:numPr>
        <w:spacing w:before="100" w:beforeAutospacing="1" w:after="100" w:afterAutospacing="1" w:line="240" w:lineRule="auto"/>
        <w:jc w:val="both"/>
        <w:rPr>
          <w:rFonts w:ascii="Times New Roman" w:hAnsi="Times New Roman" w:cs="Times New Roman"/>
          <w:sz w:val="28"/>
          <w:szCs w:val="28"/>
          <w:lang w:val="en-US"/>
        </w:rPr>
      </w:pPr>
      <w:r>
        <w:rPr>
          <w:rFonts w:ascii="Times New Roman" w:hAnsi="Times New Roman" w:cs="Times New Roman"/>
          <w:b/>
          <w:bCs/>
          <w:sz w:val="28"/>
          <w:szCs w:val="28"/>
          <w:lang w:val="en-US"/>
        </w:rPr>
        <w:t>Runway Guard Lights:</w:t>
      </w:r>
      <w:r>
        <w:rPr>
          <w:rFonts w:ascii="Times New Roman" w:hAnsi="Times New Roman" w:cs="Times New Roman"/>
          <w:sz w:val="28"/>
          <w:szCs w:val="28"/>
          <w:lang w:val="en-US"/>
        </w:rPr>
        <w:t xml:space="preserve"> Either a pair of elevated flashing yellow lights installed on either side of the taxiway, or a row of in-pavement yellow lights installed across the entire taxiway, at the runway holding position marking at taxiway/runway intersections.</w:t>
      </w:r>
    </w:p>
    <w:p w:rsidR="00656A70" w:rsidRDefault="009D1257">
      <w:pPr>
        <w:numPr>
          <w:ilvl w:val="0"/>
          <w:numId w:val="10"/>
        </w:numPr>
        <w:spacing w:after="0" w:line="240" w:lineRule="auto"/>
        <w:jc w:val="both"/>
        <w:rPr>
          <w:rFonts w:ascii="Times New Roman" w:eastAsia="Times New Roman" w:hAnsi="Times New Roman" w:cs="Times New Roman"/>
          <w:sz w:val="28"/>
          <w:szCs w:val="28"/>
          <w:lang w:val="en-US" w:eastAsia="ru-RU"/>
        </w:rPr>
      </w:pPr>
      <w:r>
        <w:rPr>
          <w:rFonts w:ascii="Times New Roman" w:hAnsi="Times New Roman" w:cs="Times New Roman"/>
          <w:b/>
          <w:bCs/>
          <w:sz w:val="28"/>
          <w:szCs w:val="28"/>
          <w:lang w:val="en-US"/>
        </w:rPr>
        <w:t>Stop Bar Lights:</w:t>
      </w:r>
      <w:r>
        <w:rPr>
          <w:rFonts w:ascii="Times New Roman" w:hAnsi="Times New Roman" w:cs="Times New Roman"/>
          <w:sz w:val="28"/>
          <w:szCs w:val="28"/>
          <w:lang w:val="en-US"/>
        </w:rPr>
        <w:t xml:space="preserve"> A row of red, unidirectional, steady-burning in-pavement lights installed across the entire taxiway at the runway holding position, and elevated steady-burning red lights on each side used in low visibility conditions. </w:t>
      </w:r>
    </w:p>
    <w:p w:rsidR="00656A70" w:rsidRDefault="009D1257">
      <w:pPr>
        <w:spacing w:after="0" w:line="240" w:lineRule="auto"/>
        <w:ind w:firstLine="709"/>
        <w:jc w:val="both"/>
        <w:rPr>
          <w:rFonts w:ascii="Times New Roman" w:eastAsia="Calibri" w:hAnsi="Times New Roman" w:cs="Times New Roman"/>
          <w:sz w:val="28"/>
          <w:szCs w:val="26"/>
          <w:lang w:val="en-US"/>
        </w:rPr>
      </w:pPr>
      <w:r>
        <w:rPr>
          <w:rFonts w:ascii="Times New Roman" w:eastAsia="Times New Roman" w:hAnsi="Times New Roman" w:cs="Times New Roman"/>
          <w:sz w:val="28"/>
          <w:szCs w:val="28"/>
          <w:lang w:val="en-US" w:eastAsia="ru-RU"/>
        </w:rPr>
        <w:t>Taxiway edge lights are spaced 75 feet apart. These lights can be closer together at taxiway intersections. On straight segments, Taxiway Centerline Lights are spaced at either 50 or 100 foot intervals depending on the minimum authorized visibility. On curved taxiway segments, Taxiway Centerline Lights may be required to be closer together.</w:t>
      </w:r>
    </w:p>
    <w:p w:rsidR="00656A70" w:rsidRDefault="009D1257">
      <w:pPr>
        <w:numPr>
          <w:ilvl w:val="0"/>
          <w:numId w:val="16"/>
        </w:numPr>
        <w:tabs>
          <w:tab w:val="clear" w:pos="425"/>
        </w:tabs>
        <w:spacing w:after="0" w:line="240" w:lineRule="auto"/>
        <w:jc w:val="both"/>
        <w:rPr>
          <w:rFonts w:ascii="Times New Roman" w:eastAsia="Calibri" w:hAnsi="Times New Roman" w:cs="Times New Roman"/>
          <w:b/>
          <w:bCs/>
          <w:sz w:val="28"/>
          <w:szCs w:val="26"/>
          <w:lang w:val="en-US"/>
        </w:rPr>
      </w:pPr>
      <w:r>
        <w:rPr>
          <w:rFonts w:ascii="Times New Roman" w:eastAsia="Calibri" w:hAnsi="Times New Roman" w:cs="Times New Roman"/>
          <w:b/>
          <w:bCs/>
          <w:sz w:val="28"/>
          <w:szCs w:val="26"/>
          <w:lang w:val="en-US"/>
        </w:rPr>
        <w:t>Make the summary of the text. Use the following phrases:</w:t>
      </w:r>
    </w:p>
    <w:tbl>
      <w:tblPr>
        <w:tblStyle w:val="af4"/>
        <w:tblW w:w="9345" w:type="dxa"/>
        <w:tblLayout w:type="fixed"/>
        <w:tblLook w:val="04A0" w:firstRow="1" w:lastRow="0" w:firstColumn="1" w:lastColumn="0" w:noHBand="0" w:noVBand="1"/>
      </w:tblPr>
      <w:tblGrid>
        <w:gridCol w:w="4672"/>
        <w:gridCol w:w="4673"/>
      </w:tblGrid>
      <w:tr w:rsidR="00656A70">
        <w:trPr>
          <w:trHeight w:val="1532"/>
        </w:trPr>
        <w:tc>
          <w:tcPr>
            <w:tcW w:w="4672" w:type="dxa"/>
          </w:tcPr>
          <w:p w:rsidR="00656A70" w:rsidRDefault="009D1257">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 xml:space="preserve">The text </w:t>
            </w:r>
          </w:p>
          <w:p w:rsidR="00656A70" w:rsidRDefault="00656A70">
            <w:pPr>
              <w:spacing w:after="0" w:line="240" w:lineRule="auto"/>
              <w:ind w:firstLine="709"/>
              <w:jc w:val="both"/>
              <w:rPr>
                <w:rFonts w:ascii="Times New Roman" w:eastAsia="Calibri" w:hAnsi="Times New Roman" w:cs="Times New Roman"/>
                <w:sz w:val="28"/>
                <w:szCs w:val="26"/>
                <w:lang w:val="en-US"/>
              </w:rPr>
            </w:pPr>
          </w:p>
          <w:p w:rsidR="00656A70" w:rsidRDefault="00656A70">
            <w:pPr>
              <w:spacing w:after="0" w:line="240" w:lineRule="auto"/>
              <w:ind w:firstLine="709"/>
              <w:jc w:val="both"/>
              <w:rPr>
                <w:rFonts w:ascii="Times New Roman" w:eastAsia="Calibri" w:hAnsi="Times New Roman" w:cs="Times New Roman"/>
                <w:sz w:val="28"/>
                <w:szCs w:val="26"/>
                <w:lang w:val="en-US"/>
              </w:rPr>
            </w:pPr>
          </w:p>
        </w:tc>
        <w:tc>
          <w:tcPr>
            <w:tcW w:w="4672" w:type="dxa"/>
          </w:tcPr>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is about…</w:t>
            </w:r>
          </w:p>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deals with…</w:t>
            </w:r>
          </w:p>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presents…</w:t>
            </w:r>
          </w:p>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describes…</w:t>
            </w:r>
          </w:p>
        </w:tc>
      </w:tr>
      <w:tr w:rsidR="00656A70" w:rsidRPr="009D1257">
        <w:trPr>
          <w:trHeight w:val="1242"/>
        </w:trPr>
        <w:tc>
          <w:tcPr>
            <w:tcW w:w="4672" w:type="dxa"/>
          </w:tcPr>
          <w:p w:rsidR="00656A70" w:rsidRDefault="009D1257">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text</w:t>
            </w:r>
          </w:p>
        </w:tc>
        <w:tc>
          <w:tcPr>
            <w:tcW w:w="4672" w:type="dxa"/>
          </w:tcPr>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reader gets to know…</w:t>
            </w:r>
          </w:p>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reader is confronted with…</w:t>
            </w:r>
          </w:p>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reader is told about</w:t>
            </w:r>
          </w:p>
        </w:tc>
      </w:tr>
      <w:tr w:rsidR="00656A70">
        <w:trPr>
          <w:trHeight w:val="1242"/>
        </w:trPr>
        <w:tc>
          <w:tcPr>
            <w:tcW w:w="4672" w:type="dxa"/>
          </w:tcPr>
          <w:p w:rsidR="00656A70" w:rsidRDefault="009D1257">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author </w:t>
            </w:r>
          </w:p>
        </w:tc>
        <w:tc>
          <w:tcPr>
            <w:tcW w:w="4672" w:type="dxa"/>
          </w:tcPr>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says, states, points out that…</w:t>
            </w:r>
          </w:p>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claims, believes, thinks that…</w:t>
            </w:r>
          </w:p>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describes, explains, makes clear that…</w:t>
            </w:r>
          </w:p>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uses examples to confirm/prove that…</w:t>
            </w:r>
          </w:p>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analyses/comments on…</w:t>
            </w:r>
          </w:p>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tries to express…</w:t>
            </w:r>
          </w:p>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compares X to Y</w:t>
            </w:r>
          </w:p>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tries to convince the reader that…</w:t>
            </w:r>
          </w:p>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concludes that…</w:t>
            </w:r>
          </w:p>
        </w:tc>
      </w:tr>
    </w:tbl>
    <w:p w:rsidR="00656A70" w:rsidRDefault="00656A70">
      <w:pPr>
        <w:spacing w:after="0" w:line="240" w:lineRule="auto"/>
        <w:ind w:firstLine="709"/>
        <w:jc w:val="both"/>
        <w:rPr>
          <w:rFonts w:ascii="Times New Roman" w:eastAsia="Calibri" w:hAnsi="Times New Roman" w:cs="Times New Roman"/>
          <w:bCs/>
          <w:sz w:val="28"/>
          <w:szCs w:val="26"/>
          <w:lang w:val="en-US"/>
        </w:rPr>
      </w:pPr>
    </w:p>
    <w:p w:rsidR="00656A70" w:rsidRDefault="009D1257">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About the structure of the text:</w:t>
      </w:r>
    </w:p>
    <w:p w:rsidR="00656A70" w:rsidRDefault="009D1257">
      <w:pPr>
        <w:numPr>
          <w:ilvl w:val="0"/>
          <w:numId w:val="14"/>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text consists of…/is divided into…</w:t>
      </w:r>
    </w:p>
    <w:p w:rsidR="00656A70" w:rsidRDefault="009D1257">
      <w:pPr>
        <w:numPr>
          <w:ilvl w:val="0"/>
          <w:numId w:val="14"/>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first paragraph, the author introduces…</w:t>
      </w:r>
    </w:p>
    <w:p w:rsidR="00656A70" w:rsidRDefault="009D1257">
      <w:pPr>
        <w:numPr>
          <w:ilvl w:val="0"/>
          <w:numId w:val="14"/>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second part of the text/paragraph, the author describes…</w:t>
      </w:r>
    </w:p>
    <w:p w:rsidR="00656A70" w:rsidRDefault="009D1257">
      <w:pPr>
        <w:numPr>
          <w:ilvl w:val="0"/>
          <w:numId w:val="14"/>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Another example can be found in paragraph…</w:t>
      </w:r>
    </w:p>
    <w:p w:rsidR="00656A70" w:rsidRDefault="009D1257">
      <w:pPr>
        <w:numPr>
          <w:ilvl w:val="0"/>
          <w:numId w:val="14"/>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As a result</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w:t>
      </w:r>
    </w:p>
    <w:p w:rsidR="00656A70" w:rsidRDefault="009D1257">
      <w:pPr>
        <w:numPr>
          <w:ilvl w:val="0"/>
          <w:numId w:val="14"/>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To sum up/to conclude…</w:t>
      </w:r>
    </w:p>
    <w:p w:rsidR="00656A70" w:rsidRDefault="009D1257">
      <w:pPr>
        <w:numPr>
          <w:ilvl w:val="0"/>
          <w:numId w:val="14"/>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conclusion, the author sums up the main ideas…</w:t>
      </w:r>
    </w:p>
    <w:p w:rsidR="00656A70" w:rsidRDefault="009D1257">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IV.  Make up your own CV using the basic structure and vocabulary.</w:t>
      </w:r>
    </w:p>
    <w:p w:rsidR="00656A70" w:rsidRDefault="009D1257">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Basic CV structure:</w:t>
      </w:r>
    </w:p>
    <w:p w:rsidR="00656A70" w:rsidRDefault="009D1257">
      <w:pPr>
        <w:numPr>
          <w:ilvl w:val="0"/>
          <w:numId w:val="15"/>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Personal information - личная информация</w:t>
      </w:r>
    </w:p>
    <w:p w:rsidR="00656A70" w:rsidRDefault="009D1257">
      <w:pPr>
        <w:numPr>
          <w:ilvl w:val="0"/>
          <w:numId w:val="15"/>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Objectiv</w:t>
      </w:r>
      <w:r>
        <w:rPr>
          <w:rFonts w:ascii="Times New Roman" w:eastAsia="Calibri" w:hAnsi="Times New Roman" w:cs="Times New Roman"/>
          <w:bCs/>
          <w:sz w:val="28"/>
          <w:szCs w:val="26"/>
          <w:lang w:val="en-US"/>
        </w:rPr>
        <w:t xml:space="preserve">e- </w:t>
      </w:r>
      <w:r>
        <w:rPr>
          <w:rFonts w:ascii="Times New Roman" w:eastAsia="Calibri" w:hAnsi="Times New Roman" w:cs="Times New Roman"/>
          <w:bCs/>
          <w:sz w:val="28"/>
          <w:szCs w:val="26"/>
        </w:rPr>
        <w:t>цель</w:t>
      </w:r>
    </w:p>
    <w:p w:rsidR="00656A70" w:rsidRDefault="009D1257">
      <w:pPr>
        <w:numPr>
          <w:ilvl w:val="0"/>
          <w:numId w:val="15"/>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Education -образование</w:t>
      </w:r>
    </w:p>
    <w:p w:rsidR="00656A70" w:rsidRDefault="009D1257">
      <w:pPr>
        <w:numPr>
          <w:ilvl w:val="0"/>
          <w:numId w:val="15"/>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Qualifications - дополнительная квалификация</w:t>
      </w:r>
    </w:p>
    <w:p w:rsidR="00656A70" w:rsidRDefault="009D1257">
      <w:pPr>
        <w:numPr>
          <w:ilvl w:val="0"/>
          <w:numId w:val="15"/>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Work experience - опыт работы</w:t>
      </w:r>
    </w:p>
    <w:p w:rsidR="00656A70" w:rsidRDefault="009D1257">
      <w:pPr>
        <w:numPr>
          <w:ilvl w:val="0"/>
          <w:numId w:val="15"/>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Personal qualities - личные качества</w:t>
      </w:r>
    </w:p>
    <w:p w:rsidR="00656A70" w:rsidRDefault="009D1257">
      <w:pPr>
        <w:numPr>
          <w:ilvl w:val="0"/>
          <w:numId w:val="15"/>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Special skills - специальные навыки</w:t>
      </w:r>
    </w:p>
    <w:p w:rsidR="00656A70" w:rsidRDefault="009D1257">
      <w:pPr>
        <w:numPr>
          <w:ilvl w:val="0"/>
          <w:numId w:val="15"/>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Awards - награды</w:t>
      </w:r>
    </w:p>
    <w:p w:rsidR="00656A70" w:rsidRDefault="009D1257">
      <w:pPr>
        <w:numPr>
          <w:ilvl w:val="0"/>
          <w:numId w:val="15"/>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Research experience - научная деятельность</w:t>
      </w:r>
    </w:p>
    <w:p w:rsidR="00656A70" w:rsidRDefault="009D1257">
      <w:pPr>
        <w:numPr>
          <w:ilvl w:val="0"/>
          <w:numId w:val="15"/>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Publications -публикации</w:t>
      </w:r>
    </w:p>
    <w:p w:rsidR="00656A70" w:rsidRDefault="009D1257">
      <w:pPr>
        <w:numPr>
          <w:ilvl w:val="0"/>
          <w:numId w:val="15"/>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Memberships - членство в организациях</w:t>
      </w:r>
    </w:p>
    <w:p w:rsidR="00656A70" w:rsidRDefault="009D1257">
      <w:pPr>
        <w:numPr>
          <w:ilvl w:val="0"/>
          <w:numId w:val="15"/>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lastRenderedPageBreak/>
        <w:t>References – рекомендации</w:t>
      </w:r>
    </w:p>
    <w:p w:rsidR="00656A70" w:rsidRDefault="009D1257">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Vocabulary</w:t>
      </w:r>
      <w:r>
        <w:rPr>
          <w:rFonts w:ascii="Times New Roman" w:eastAsia="Calibri" w:hAnsi="Times New Roman" w:cs="Times New Roman"/>
          <w:bCs/>
          <w:sz w:val="28"/>
          <w:szCs w:val="26"/>
        </w:rPr>
        <w:t>:</w:t>
      </w:r>
    </w:p>
    <w:p w:rsidR="00656A70" w:rsidRDefault="009D1257">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Marital</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status</w:t>
      </w:r>
      <w:r>
        <w:rPr>
          <w:rFonts w:ascii="Times New Roman" w:eastAsia="Calibri" w:hAnsi="Times New Roman" w:cs="Times New Roman"/>
          <w:bCs/>
          <w:sz w:val="28"/>
          <w:szCs w:val="26"/>
        </w:rPr>
        <w:t xml:space="preserve"> – семейное положение</w:t>
      </w:r>
    </w:p>
    <w:p w:rsidR="00656A70" w:rsidRDefault="009D1257">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Married</w:t>
      </w:r>
      <w:r>
        <w:rPr>
          <w:rFonts w:ascii="Times New Roman" w:eastAsia="Calibri" w:hAnsi="Times New Roman" w:cs="Times New Roman"/>
          <w:bCs/>
          <w:sz w:val="28"/>
          <w:szCs w:val="26"/>
        </w:rPr>
        <w:t xml:space="preserve"> - женат/замужем</w:t>
      </w:r>
      <w:r>
        <w:rPr>
          <w:rFonts w:ascii="Times New Roman" w:eastAsia="Calibri" w:hAnsi="Times New Roman" w:cs="Times New Roman"/>
          <w:bCs/>
          <w:sz w:val="28"/>
          <w:szCs w:val="26"/>
        </w:rPr>
        <w:tab/>
      </w:r>
    </w:p>
    <w:p w:rsidR="00656A70" w:rsidRDefault="009D1257">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Single</w:t>
      </w:r>
      <w:r>
        <w:rPr>
          <w:rFonts w:ascii="Times New Roman" w:eastAsia="Calibri" w:hAnsi="Times New Roman" w:cs="Times New Roman"/>
          <w:bCs/>
          <w:sz w:val="28"/>
          <w:szCs w:val="26"/>
        </w:rPr>
        <w:t xml:space="preserve"> – холост</w:t>
      </w:r>
    </w:p>
    <w:p w:rsidR="00656A70" w:rsidRDefault="009D1257">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To</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obtain</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a</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position</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as</w:t>
      </w:r>
      <w:r>
        <w:rPr>
          <w:rFonts w:ascii="Times New Roman" w:eastAsia="Calibri" w:hAnsi="Times New Roman" w:cs="Times New Roman"/>
          <w:bCs/>
          <w:sz w:val="28"/>
          <w:szCs w:val="26"/>
        </w:rPr>
        <w:t xml:space="preserve"> - получить должность в качестве</w:t>
      </w:r>
    </w:p>
    <w:p w:rsidR="00656A70" w:rsidRDefault="009D1257">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rPr>
        <w:t>To apply skills as - применить навыки в качестве</w:t>
      </w:r>
    </w:p>
    <w:p w:rsidR="00656A70" w:rsidRDefault="009D1257">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Bachelor’s degree of Science – </w:t>
      </w:r>
      <w:r>
        <w:rPr>
          <w:rFonts w:ascii="Times New Roman" w:eastAsia="Calibri" w:hAnsi="Times New Roman" w:cs="Times New Roman"/>
          <w:bCs/>
          <w:sz w:val="28"/>
          <w:szCs w:val="26"/>
        </w:rPr>
        <w:t>степень</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бакалавра</w:t>
      </w:r>
    </w:p>
    <w:p w:rsidR="00656A70" w:rsidRDefault="009D1257">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Master’s degree of Science – степень </w:t>
      </w:r>
      <w:r>
        <w:rPr>
          <w:rFonts w:ascii="Times New Roman" w:eastAsia="Calibri" w:hAnsi="Times New Roman" w:cs="Times New Roman"/>
          <w:bCs/>
          <w:sz w:val="28"/>
          <w:szCs w:val="26"/>
        </w:rPr>
        <w:t>магистра</w:t>
      </w:r>
    </w:p>
    <w:p w:rsidR="00656A70" w:rsidRDefault="009D1257">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Diploma in Engineering – </w:t>
      </w:r>
      <w:r>
        <w:rPr>
          <w:rFonts w:ascii="Times New Roman" w:eastAsia="Calibri" w:hAnsi="Times New Roman" w:cs="Times New Roman"/>
          <w:bCs/>
          <w:sz w:val="28"/>
          <w:szCs w:val="26"/>
        </w:rPr>
        <w:t>диплом</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инженера</w:t>
      </w:r>
    </w:p>
    <w:p w:rsidR="00656A70" w:rsidRDefault="009D1257">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Building Engineer – </w:t>
      </w:r>
      <w:r>
        <w:rPr>
          <w:rFonts w:ascii="Times New Roman" w:eastAsia="Calibri" w:hAnsi="Times New Roman" w:cs="Times New Roman"/>
          <w:bCs/>
          <w:sz w:val="28"/>
          <w:szCs w:val="26"/>
        </w:rPr>
        <w:t>инженер</w:t>
      </w:r>
      <w:r>
        <w:rPr>
          <w:rFonts w:ascii="Times New Roman" w:eastAsia="Calibri" w:hAnsi="Times New Roman" w:cs="Times New Roman"/>
          <w:bCs/>
          <w:sz w:val="28"/>
          <w:szCs w:val="26"/>
          <w:lang w:val="en-US"/>
        </w:rPr>
        <w:t>-</w:t>
      </w:r>
      <w:r>
        <w:rPr>
          <w:rFonts w:ascii="Times New Roman" w:eastAsia="Calibri" w:hAnsi="Times New Roman" w:cs="Times New Roman"/>
          <w:bCs/>
          <w:sz w:val="28"/>
          <w:szCs w:val="26"/>
        </w:rPr>
        <w:t>строитель</w:t>
      </w:r>
    </w:p>
    <w:p w:rsidR="00656A70" w:rsidRDefault="009D1257">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Chief</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Engineer</w:t>
      </w:r>
      <w:r>
        <w:rPr>
          <w:rFonts w:ascii="Times New Roman" w:eastAsia="Calibri" w:hAnsi="Times New Roman" w:cs="Times New Roman"/>
          <w:bCs/>
          <w:sz w:val="28"/>
          <w:szCs w:val="26"/>
        </w:rPr>
        <w:t xml:space="preserve"> – главный инженер</w:t>
      </w:r>
    </w:p>
    <w:p w:rsidR="00656A70" w:rsidRDefault="009D1257">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HR</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Manager</w:t>
      </w:r>
      <w:r>
        <w:rPr>
          <w:rFonts w:ascii="Times New Roman" w:eastAsia="Calibri" w:hAnsi="Times New Roman" w:cs="Times New Roman"/>
          <w:bCs/>
          <w:sz w:val="28"/>
          <w:szCs w:val="26"/>
        </w:rPr>
        <w:t xml:space="preserve"> – менеджер по подбору персонала</w:t>
      </w:r>
    </w:p>
    <w:p w:rsidR="00656A70" w:rsidRDefault="009D1257">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Accountant – </w:t>
      </w:r>
      <w:r>
        <w:rPr>
          <w:rFonts w:ascii="Times New Roman" w:eastAsia="Calibri" w:hAnsi="Times New Roman" w:cs="Times New Roman"/>
          <w:bCs/>
          <w:sz w:val="28"/>
          <w:szCs w:val="26"/>
        </w:rPr>
        <w:t>бухгалтер</w:t>
      </w:r>
    </w:p>
    <w:p w:rsidR="00656A70" w:rsidRDefault="009D1257">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Broad experience in – </w:t>
      </w:r>
      <w:r>
        <w:rPr>
          <w:rFonts w:ascii="Times New Roman" w:eastAsia="Calibri" w:hAnsi="Times New Roman" w:cs="Times New Roman"/>
          <w:bCs/>
          <w:sz w:val="28"/>
          <w:szCs w:val="26"/>
        </w:rPr>
        <w:t>обширный</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опыт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в</w:t>
      </w:r>
    </w:p>
    <w:p w:rsidR="00656A70" w:rsidRDefault="009D1257">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Strong skills - </w:t>
      </w:r>
      <w:r>
        <w:rPr>
          <w:rFonts w:ascii="Times New Roman" w:eastAsia="Calibri" w:hAnsi="Times New Roman" w:cs="Times New Roman"/>
          <w:sz w:val="28"/>
          <w:szCs w:val="26"/>
        </w:rPr>
        <w:t>уверенные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навыки</w:t>
      </w:r>
      <w:r>
        <w:rPr>
          <w:rFonts w:ascii="Times New Roman" w:eastAsia="Calibri" w:hAnsi="Times New Roman" w:cs="Times New Roman"/>
          <w:sz w:val="28"/>
          <w:szCs w:val="26"/>
          <w:lang w:val="en-US"/>
        </w:rPr>
        <w:tab/>
      </w:r>
    </w:p>
    <w:p w:rsidR="00656A70" w:rsidRDefault="009D1257">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Solid academic foundation of key concepts in - </w:t>
      </w:r>
      <w:r>
        <w:rPr>
          <w:rFonts w:ascii="Times New Roman" w:eastAsia="Calibri" w:hAnsi="Times New Roman" w:cs="Times New Roman"/>
          <w:sz w:val="28"/>
          <w:szCs w:val="26"/>
        </w:rPr>
        <w:t>прочная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теоретическая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база</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основных</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вопросах</w:t>
      </w:r>
    </w:p>
    <w:p w:rsidR="00656A70" w:rsidRDefault="009D1257">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Adaptable</w:t>
      </w:r>
      <w:r>
        <w:rPr>
          <w:rFonts w:ascii="Times New Roman" w:eastAsia="Calibri" w:hAnsi="Times New Roman" w:cs="Times New Roman"/>
          <w:sz w:val="28"/>
          <w:szCs w:val="26"/>
        </w:rPr>
        <w:t xml:space="preserve"> - способен быстро адаптироваться</w:t>
      </w:r>
    </w:p>
    <w:p w:rsidR="00656A70" w:rsidRDefault="009D1257">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Broadminded- с широкими взглядами, интересами</w:t>
      </w:r>
    </w:p>
    <w:p w:rsidR="00656A70" w:rsidRDefault="009D1257">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Competitive- конкурентоспособный</w:t>
      </w:r>
    </w:p>
    <w:p w:rsidR="00656A70" w:rsidRDefault="009D1257">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fill</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position</w:t>
      </w:r>
      <w:r>
        <w:rPr>
          <w:rFonts w:ascii="Times New Roman" w:eastAsia="Calibri" w:hAnsi="Times New Roman" w:cs="Times New Roman"/>
          <w:sz w:val="28"/>
          <w:szCs w:val="26"/>
        </w:rPr>
        <w:t xml:space="preserve"> - заполнить вакансию</w:t>
      </w:r>
    </w:p>
    <w:p w:rsidR="00656A70" w:rsidRDefault="009D1257">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join</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the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company</w:t>
      </w:r>
      <w:r>
        <w:rPr>
          <w:rFonts w:ascii="Times New Roman" w:eastAsia="Calibri" w:hAnsi="Times New Roman" w:cs="Times New Roman"/>
          <w:sz w:val="28"/>
          <w:szCs w:val="26"/>
        </w:rPr>
        <w:t xml:space="preserve"> - поступить на работу в компанию</w:t>
      </w:r>
    </w:p>
    <w:p w:rsidR="00656A70" w:rsidRDefault="009D1257">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Full</w:t>
      </w:r>
      <w:r>
        <w:rPr>
          <w:rFonts w:ascii="Times New Roman" w:eastAsia="Calibri" w:hAnsi="Times New Roman" w:cs="Times New Roman"/>
          <w:sz w:val="28"/>
          <w:szCs w:val="26"/>
        </w:rPr>
        <w:t>-</w:t>
      </w:r>
      <w:r>
        <w:rPr>
          <w:rFonts w:ascii="Times New Roman" w:eastAsia="Calibri" w:hAnsi="Times New Roman" w:cs="Times New Roman"/>
          <w:sz w:val="28"/>
          <w:szCs w:val="26"/>
          <w:lang w:val="en-US"/>
        </w:rPr>
        <w:t>time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employment</w:t>
      </w:r>
      <w:r>
        <w:rPr>
          <w:rFonts w:ascii="Times New Roman" w:eastAsia="Calibri" w:hAnsi="Times New Roman" w:cs="Times New Roman"/>
          <w:sz w:val="28"/>
          <w:szCs w:val="26"/>
        </w:rPr>
        <w:t xml:space="preserve"> - работа на полный рабочий день</w:t>
      </w:r>
    </w:p>
    <w:p w:rsidR="00656A70" w:rsidRDefault="009D1257">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Part</w:t>
      </w:r>
      <w:r>
        <w:rPr>
          <w:rFonts w:ascii="Times New Roman" w:eastAsia="Calibri" w:hAnsi="Times New Roman" w:cs="Times New Roman"/>
          <w:sz w:val="28"/>
          <w:szCs w:val="26"/>
        </w:rPr>
        <w:t>-</w:t>
      </w:r>
      <w:r>
        <w:rPr>
          <w:rFonts w:ascii="Times New Roman" w:eastAsia="Calibri" w:hAnsi="Times New Roman" w:cs="Times New Roman"/>
          <w:sz w:val="28"/>
          <w:szCs w:val="26"/>
          <w:lang w:val="en-US"/>
        </w:rPr>
        <w:t>time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employment</w:t>
      </w:r>
      <w:r>
        <w:rPr>
          <w:rFonts w:ascii="Times New Roman" w:eastAsia="Calibri" w:hAnsi="Times New Roman" w:cs="Times New Roman"/>
          <w:sz w:val="28"/>
          <w:szCs w:val="26"/>
        </w:rPr>
        <w:t xml:space="preserve"> - работа по совместительству</w:t>
      </w:r>
    </w:p>
    <w:p w:rsidR="00656A70" w:rsidRDefault="009D1257">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Work in the capacity of - </w:t>
      </w:r>
      <w:r>
        <w:rPr>
          <w:rFonts w:ascii="Times New Roman" w:eastAsia="Calibri" w:hAnsi="Times New Roman" w:cs="Times New Roman"/>
          <w:sz w:val="28"/>
          <w:szCs w:val="26"/>
        </w:rPr>
        <w:t>работать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качестве</w:t>
      </w:r>
      <w:r>
        <w:rPr>
          <w:rFonts w:ascii="Times New Roman" w:eastAsia="Calibri" w:hAnsi="Times New Roman" w:cs="Times New Roman"/>
          <w:sz w:val="28"/>
          <w:szCs w:val="26"/>
          <w:lang w:val="en-US"/>
        </w:rPr>
        <w:tab/>
      </w:r>
    </w:p>
    <w:p w:rsidR="00656A70" w:rsidRDefault="009D1257">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Fluency in foreign languages - уровень владения иностранными языками</w:t>
      </w:r>
    </w:p>
    <w:p w:rsidR="00656A70" w:rsidRDefault="009D1257">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Native — родной язык</w:t>
      </w:r>
    </w:p>
    <w:p w:rsidR="00656A70" w:rsidRDefault="009D1257">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Fluent — свободно владеете</w:t>
      </w:r>
    </w:p>
    <w:p w:rsidR="00656A70" w:rsidRDefault="009D1257">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Working knowledge — можете читать и говорить, но не свободно</w:t>
      </w:r>
    </w:p>
    <w:p w:rsidR="00656A70" w:rsidRDefault="009D1257">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Basic knowledge — </w:t>
      </w:r>
      <w:r>
        <w:rPr>
          <w:rFonts w:ascii="Times New Roman" w:eastAsia="Calibri" w:hAnsi="Times New Roman" w:cs="Times New Roman"/>
          <w:sz w:val="28"/>
          <w:szCs w:val="26"/>
        </w:rPr>
        <w:t>читаете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со</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словарем</w:t>
      </w:r>
    </w:p>
    <w:p w:rsidR="00656A70" w:rsidRDefault="009D1257">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Knowledge of particular computer applications – </w:t>
      </w:r>
      <w:r>
        <w:rPr>
          <w:rFonts w:ascii="Times New Roman" w:eastAsia="Calibri" w:hAnsi="Times New Roman" w:cs="Times New Roman"/>
          <w:sz w:val="28"/>
          <w:szCs w:val="26"/>
        </w:rPr>
        <w:t>уровень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владения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ПК</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знание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программ</w:t>
      </w:r>
    </w:p>
    <w:p w:rsidR="00656A70" w:rsidRDefault="00656A70">
      <w:pPr>
        <w:spacing w:after="0" w:line="240" w:lineRule="auto"/>
        <w:ind w:firstLine="709"/>
        <w:jc w:val="both"/>
        <w:rPr>
          <w:rFonts w:ascii="Times New Roman" w:eastAsia="Calibri" w:hAnsi="Times New Roman" w:cs="Times New Roman"/>
          <w:sz w:val="28"/>
          <w:szCs w:val="26"/>
          <w:lang w:val="en-US"/>
        </w:rPr>
      </w:pPr>
    </w:p>
    <w:p w:rsidR="00656A70" w:rsidRDefault="009D1257">
      <w:pPr>
        <w:spacing w:after="0" w:line="240" w:lineRule="auto"/>
        <w:ind w:firstLine="709"/>
        <w:jc w:val="center"/>
        <w:rPr>
          <w:rFonts w:ascii="Times New Roman" w:eastAsia="Calibri" w:hAnsi="Times New Roman" w:cs="Times New Roman"/>
          <w:b/>
          <w:sz w:val="28"/>
          <w:szCs w:val="26"/>
          <w:lang w:val="en-US"/>
        </w:rPr>
      </w:pPr>
      <w:r>
        <w:rPr>
          <w:rFonts w:ascii="Times New Roman" w:eastAsia="Calibri" w:hAnsi="Times New Roman" w:cs="Times New Roman"/>
          <w:b/>
          <w:sz w:val="28"/>
          <w:szCs w:val="26"/>
        </w:rPr>
        <w:t>С</w:t>
      </w:r>
      <w:r>
        <w:rPr>
          <w:rFonts w:ascii="Times New Roman" w:eastAsia="Calibri" w:hAnsi="Times New Roman" w:cs="Times New Roman"/>
          <w:b/>
          <w:sz w:val="28"/>
          <w:szCs w:val="26"/>
          <w:lang w:val="en-US"/>
        </w:rPr>
        <w:t>V</w:t>
      </w:r>
    </w:p>
    <w:p w:rsidR="00656A70" w:rsidRDefault="009D1257">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Laura Brown</w:t>
      </w:r>
    </w:p>
    <w:p w:rsidR="00656A70" w:rsidRDefault="009D1257">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Graphic Designer</w:t>
      </w:r>
    </w:p>
    <w:p w:rsidR="00656A70" w:rsidRDefault="00656A70">
      <w:pPr>
        <w:spacing w:after="0" w:line="240" w:lineRule="auto"/>
        <w:ind w:firstLine="709"/>
        <w:jc w:val="both"/>
        <w:rPr>
          <w:rFonts w:ascii="Times New Roman" w:eastAsia="Calibri" w:hAnsi="Times New Roman" w:cs="Times New Roman"/>
          <w:bCs/>
          <w:sz w:val="28"/>
          <w:szCs w:val="26"/>
          <w:lang w:val="en-US"/>
        </w:rPr>
      </w:pPr>
    </w:p>
    <w:tbl>
      <w:tblPr>
        <w:tblW w:w="9571" w:type="dxa"/>
        <w:tblLayout w:type="fixed"/>
        <w:tblLook w:val="04A0" w:firstRow="1" w:lastRow="0" w:firstColumn="1" w:lastColumn="0" w:noHBand="0" w:noVBand="1"/>
      </w:tblPr>
      <w:tblGrid>
        <w:gridCol w:w="3652"/>
        <w:gridCol w:w="5919"/>
      </w:tblGrid>
      <w:tr w:rsidR="00656A70">
        <w:tc>
          <w:tcPr>
            <w:tcW w:w="3652" w:type="dxa"/>
          </w:tcPr>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Adobe Creative Suite</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Photoshop</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In-Design</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Illustrator</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MAC CS4/CS5</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Flash</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3D animation</w:t>
            </w:r>
          </w:p>
        </w:tc>
        <w:tc>
          <w:tcPr>
            <w:tcW w:w="5918" w:type="dxa"/>
          </w:tcPr>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 xml:space="preserve">A highly talented, driven and flexible graphic designer with a proven record of </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delivering creative and innovative design solutions. A proven ability of developing </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projects from inception through production </w:t>
            </w:r>
            <w:r>
              <w:rPr>
                <w:rFonts w:ascii="Times New Roman" w:eastAsia="Calibri" w:hAnsi="Times New Roman" w:cs="Times New Roman"/>
                <w:bCs/>
                <w:sz w:val="28"/>
                <w:szCs w:val="26"/>
                <w:lang w:val="en-US"/>
              </w:rPr>
              <w:lastRenderedPageBreak/>
              <w:t xml:space="preserve">to final delivery, ensuring that all work is </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effective, appropriate and delivered within agreed timescales. Able to work as part of a </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team with printers, copywriters, photographers, other designers, account executives, </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web developers and marketing specialists. </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Now looking for a suitable graphic designers position with a ambitious and high profile </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company.</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WORK EXPERIENCE</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Web Design Company – Coventry</w:t>
            </w:r>
          </w:p>
          <w:p w:rsidR="00656A70" w:rsidRDefault="009D1257">
            <w:pPr>
              <w:widowControl w:val="0"/>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rPr>
              <w:t>GRAPHIC DESIGNER         June 2008 - Present</w:t>
            </w:r>
          </w:p>
        </w:tc>
      </w:tr>
      <w:tr w:rsidR="00656A70" w:rsidRPr="009D1257">
        <w:tc>
          <w:tcPr>
            <w:tcW w:w="3652" w:type="dxa"/>
          </w:tcPr>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 xml:space="preserve">PROFESSIONAL </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First Aid Qualified</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German speaker</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PERSONAL DETAILS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Laura Brown</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34 Anywhere Road</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Coventry</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CV6 7RF</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 02476 888 5544</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 0887 222 9999</w:t>
            </w:r>
          </w:p>
          <w:p w:rsidR="00656A70" w:rsidRDefault="009D1257">
            <w:pPr>
              <w:widowControl w:val="0"/>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E: laura.b@dayjob.com</w:t>
            </w:r>
          </w:p>
          <w:p w:rsidR="00656A70" w:rsidRDefault="009D1257">
            <w:pPr>
              <w:widowControl w:val="0"/>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DOB: 12/09/1985</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Driving license: Yes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Nationality: British</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PERSONAL SKILLS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Problem solving</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Thinking creatively</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Attention to detail</w:t>
            </w:r>
          </w:p>
          <w:p w:rsidR="00656A70" w:rsidRDefault="009D1257">
            <w:pPr>
              <w:widowControl w:val="0"/>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rPr>
              <w:t>Communication skills</w:t>
            </w:r>
          </w:p>
        </w:tc>
        <w:tc>
          <w:tcPr>
            <w:tcW w:w="5918" w:type="dxa"/>
          </w:tcPr>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Duties: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Managing, producing and designing projects from brief to fulfilment.</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Designing &amp; creating marketing &amp; e-marketing materials on a range of projects.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Ensuring consistency in a clients corporate and promotional brands.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Presenting finalised ideas &amp; concepts to clients, colleagues and senior managers.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Answering queries from clients.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Creating original artwork for short and long term projects.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Involved in designing advertisements, brochures, handouts, flyers and online graphics.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Working with a range of media, including photography, to create final artwork.</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Designing pitches and presentations for the sales teams.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Keeping up to date with new software, post-production techniques &amp; industry trends.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Producing graphic content for site re-skins, page layouts, email designs, site graphics </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&amp; static &amp; Flash banners.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KEY SKILLS AND COMPETENCIES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Innovative, highly creative, good at thinking 'out of the box'.</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Keeping abreast of relevant new techniques in design software, media &amp; photography.</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Experience with catalogue, brochure and </w:t>
            </w:r>
            <w:r>
              <w:rPr>
                <w:rFonts w:ascii="Times New Roman" w:eastAsia="Calibri" w:hAnsi="Times New Roman" w:cs="Times New Roman"/>
                <w:bCs/>
                <w:sz w:val="28"/>
                <w:szCs w:val="26"/>
                <w:lang w:val="en-US"/>
              </w:rPr>
              <w:lastRenderedPageBreak/>
              <w:t>magazine design.</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Willingness and ability to work independently and as part of a team.</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Able to work under pressure, meet deadlines and multitask.</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 knowledge of HTML and CSS.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Highly organised and able to prioritise own work schedule.</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Able to work within brand and design guidelines.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Excellent graphical skills, creative flair and good colour sense.</w:t>
            </w:r>
          </w:p>
          <w:p w:rsidR="00656A70" w:rsidRDefault="00656A70">
            <w:pPr>
              <w:widowControl w:val="0"/>
              <w:spacing w:after="0" w:line="240" w:lineRule="auto"/>
              <w:ind w:firstLine="709"/>
              <w:jc w:val="both"/>
              <w:rPr>
                <w:rFonts w:ascii="Times New Roman" w:eastAsia="Calibri" w:hAnsi="Times New Roman" w:cs="Times New Roman"/>
                <w:bCs/>
                <w:sz w:val="28"/>
                <w:szCs w:val="26"/>
                <w:lang w:val="en-US"/>
              </w:rPr>
            </w:pPr>
          </w:p>
        </w:tc>
      </w:tr>
      <w:tr w:rsidR="00656A70" w:rsidRPr="009D1257">
        <w:tc>
          <w:tcPr>
            <w:tcW w:w="3652" w:type="dxa"/>
          </w:tcPr>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PERSONAL DETAILS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Laura Brown</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34 Anywhere Road</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Coventry</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CV6 7RF</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 02476 888 5544</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 0887 222 9999</w:t>
            </w:r>
          </w:p>
          <w:p w:rsidR="00656A70" w:rsidRDefault="009D1257">
            <w:pPr>
              <w:widowControl w:val="0"/>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E: laura.b@dayjob.com</w:t>
            </w:r>
          </w:p>
          <w:p w:rsidR="00656A70" w:rsidRDefault="009D1257">
            <w:pPr>
              <w:widowControl w:val="0"/>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DOB: 12/09/1985</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Driving license:  Yes</w:t>
            </w:r>
          </w:p>
          <w:p w:rsidR="00656A70" w:rsidRDefault="009D1257">
            <w:pPr>
              <w:widowControl w:val="0"/>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Nationality: British</w:t>
            </w:r>
          </w:p>
          <w:p w:rsidR="00656A70" w:rsidRDefault="00656A70">
            <w:pPr>
              <w:widowControl w:val="0"/>
              <w:spacing w:after="0" w:line="240" w:lineRule="auto"/>
              <w:ind w:firstLine="709"/>
              <w:jc w:val="both"/>
              <w:rPr>
                <w:rFonts w:ascii="Times New Roman" w:eastAsia="Calibri" w:hAnsi="Times New Roman" w:cs="Times New Roman"/>
                <w:bCs/>
                <w:sz w:val="28"/>
                <w:szCs w:val="26"/>
                <w:lang w:val="en-US"/>
              </w:rPr>
            </w:pPr>
          </w:p>
        </w:tc>
        <w:tc>
          <w:tcPr>
            <w:tcW w:w="5918" w:type="dxa"/>
          </w:tcPr>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ACADEMIC QUALIFICATIONS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Graphic Design and Advertising Foundation Degree</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Nuneaton University     2005 - 2008 </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 levels: Maths (A) English (B) Technology (B) Science (C)</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Coventry Central College     2003 - 2005</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REFERENCES – Available on request.</w:t>
            </w:r>
          </w:p>
        </w:tc>
      </w:tr>
    </w:tbl>
    <w:p w:rsidR="00656A70" w:rsidRDefault="00656A70">
      <w:pPr>
        <w:spacing w:line="240" w:lineRule="auto"/>
        <w:jc w:val="both"/>
        <w:rPr>
          <w:rFonts w:ascii="Times New Roman" w:eastAsia="Calibri" w:hAnsi="Times New Roman" w:cs="Times New Roman"/>
          <w:sz w:val="28"/>
          <w:szCs w:val="26"/>
          <w:lang w:val="en-US"/>
        </w:rPr>
      </w:pPr>
    </w:p>
    <w:p w:rsidR="00656A70" w:rsidRDefault="009D1257">
      <w:pPr>
        <w:pStyle w:val="1"/>
        <w:jc w:val="center"/>
        <w:rPr>
          <w:rFonts w:ascii="Times New Roman" w:eastAsia="Calibri" w:hAnsi="Times New Roman" w:cs="Times New Roman"/>
          <w:b/>
          <w:color w:val="auto"/>
          <w:sz w:val="28"/>
          <w:lang w:val="en-US"/>
        </w:rPr>
      </w:pPr>
      <w:r>
        <w:rPr>
          <w:rFonts w:ascii="Times New Roman" w:eastAsia="Calibri" w:hAnsi="Times New Roman" w:cs="Times New Roman"/>
          <w:b/>
          <w:color w:val="auto"/>
          <w:sz w:val="28"/>
        </w:rPr>
        <w:t>Вариант</w:t>
      </w:r>
      <w:r>
        <w:rPr>
          <w:rFonts w:ascii="Times New Roman" w:eastAsia="Calibri" w:hAnsi="Times New Roman" w:cs="Times New Roman"/>
          <w:b/>
          <w:color w:val="auto"/>
          <w:sz w:val="28"/>
          <w:lang w:val="en-US"/>
        </w:rPr>
        <w:t xml:space="preserve"> 3</w:t>
      </w:r>
    </w:p>
    <w:p w:rsidR="00656A70" w:rsidRPr="00CB4CAB" w:rsidRDefault="009D1257" w:rsidP="00CB4CAB">
      <w:pPr>
        <w:pStyle w:val="afb"/>
        <w:numPr>
          <w:ilvl w:val="0"/>
          <w:numId w:val="21"/>
        </w:numPr>
        <w:rPr>
          <w:rFonts w:ascii="Times New Roman" w:hAnsi="Times New Roman" w:cs="Times New Roman"/>
          <w:b/>
          <w:sz w:val="28"/>
          <w:lang w:val="en-US"/>
        </w:rPr>
      </w:pPr>
      <w:r w:rsidRPr="00CB4CAB">
        <w:rPr>
          <w:rFonts w:ascii="Times New Roman" w:hAnsi="Times New Roman" w:cs="Times New Roman"/>
          <w:b/>
          <w:sz w:val="28"/>
          <w:lang w:val="en-US"/>
        </w:rPr>
        <w:t>Render the following article using the cliche from lecture No. 1.</w:t>
      </w:r>
    </w:p>
    <w:p w:rsidR="00656A70" w:rsidRPr="009D1257" w:rsidRDefault="00656A70">
      <w:pPr>
        <w:rPr>
          <w:lang w:val="en-US"/>
        </w:rPr>
      </w:pPr>
    </w:p>
    <w:p w:rsidR="00656A70" w:rsidRPr="00CB4CAB" w:rsidRDefault="009D1257" w:rsidP="00CB4CAB">
      <w:pPr>
        <w:pStyle w:val="afb"/>
        <w:jc w:val="center"/>
        <w:rPr>
          <w:rFonts w:ascii="Times New Roman" w:hAnsi="Times New Roman" w:cs="Times New Roman"/>
          <w:b/>
          <w:sz w:val="28"/>
          <w:szCs w:val="28"/>
          <w:lang w:val="en-US"/>
        </w:rPr>
      </w:pPr>
      <w:r w:rsidRPr="00CB4CAB">
        <w:rPr>
          <w:rFonts w:ascii="Times New Roman" w:hAnsi="Times New Roman" w:cs="Times New Roman"/>
          <w:b/>
          <w:sz w:val="28"/>
          <w:szCs w:val="28"/>
          <w:shd w:val="clear" w:color="auto" w:fill="FFFFFF"/>
          <w:lang w:val="en-US"/>
        </w:rPr>
        <w:t>Rolls-Royce to hand £700 in shares to all staff as it bounces back</w:t>
      </w:r>
    </w:p>
    <w:p w:rsidR="00656A70" w:rsidRPr="00CB4CAB" w:rsidRDefault="009D1257" w:rsidP="00CB4CAB">
      <w:pPr>
        <w:pStyle w:val="afb"/>
        <w:jc w:val="right"/>
        <w:rPr>
          <w:rFonts w:ascii="Times New Roman" w:hAnsi="Times New Roman" w:cs="Times New Roman"/>
          <w:sz w:val="28"/>
          <w:szCs w:val="28"/>
          <w:lang w:val="en-US"/>
        </w:rPr>
      </w:pPr>
      <w:r w:rsidRPr="00CB4CAB">
        <w:rPr>
          <w:rFonts w:ascii="Times New Roman" w:eastAsia="SimSun" w:hAnsi="Times New Roman" w:cs="Times New Roman"/>
          <w:sz w:val="28"/>
          <w:szCs w:val="28"/>
          <w:shd w:val="clear" w:color="auto" w:fill="FFFFFF"/>
          <w:lang w:val="en-US" w:eastAsia="zh-CN" w:bidi="ar"/>
        </w:rPr>
        <w:t>This article is more than 1 month old</w:t>
      </w:r>
    </w:p>
    <w:p w:rsidR="00656A70" w:rsidRPr="00CB4CAB" w:rsidRDefault="009D1257" w:rsidP="00CB4CAB">
      <w:pPr>
        <w:pStyle w:val="afb"/>
        <w:jc w:val="right"/>
        <w:rPr>
          <w:rFonts w:ascii="Times New Roman" w:hAnsi="Times New Roman" w:cs="Times New Roman"/>
          <w:sz w:val="28"/>
          <w:szCs w:val="28"/>
          <w:lang w:val="en-US"/>
        </w:rPr>
      </w:pPr>
      <w:r w:rsidRPr="00CB4CAB">
        <w:rPr>
          <w:rFonts w:ascii="Times New Roman" w:hAnsi="Times New Roman" w:cs="Times New Roman"/>
          <w:sz w:val="28"/>
          <w:szCs w:val="28"/>
          <w:shd w:val="clear" w:color="auto" w:fill="FFFFFF"/>
          <w:lang w:val="en-US"/>
        </w:rPr>
        <w:t>Aircraft engine maker’s share price hits record high as it restores dividend for first time in five years</w:t>
      </w:r>
    </w:p>
    <w:p w:rsidR="00656A70" w:rsidRPr="00CB4CAB" w:rsidRDefault="009C3EB9" w:rsidP="00CB4CAB">
      <w:pPr>
        <w:pStyle w:val="afb"/>
        <w:jc w:val="right"/>
        <w:rPr>
          <w:rFonts w:ascii="Times New Roman" w:hAnsi="Times New Roman" w:cs="Times New Roman"/>
          <w:b/>
          <w:bCs/>
          <w:sz w:val="28"/>
          <w:szCs w:val="28"/>
          <w:shd w:val="clear" w:color="auto" w:fill="FFFFFF"/>
          <w:lang w:val="en-US"/>
        </w:rPr>
      </w:pPr>
      <w:hyperlink r:id="rId61" w:history="1">
        <w:r w:rsidR="009D1257" w:rsidRPr="00CB4CAB">
          <w:rPr>
            <w:rStyle w:val="a5"/>
            <w:rFonts w:ascii="Times New Roman" w:eastAsia="Georgia" w:hAnsi="Times New Roman" w:cs="Times New Roman"/>
            <w:b/>
            <w:bCs/>
            <w:color w:val="auto"/>
            <w:sz w:val="28"/>
            <w:szCs w:val="28"/>
            <w:u w:val="none"/>
            <w:shd w:val="clear" w:color="auto" w:fill="FFFFFF"/>
            <w:lang w:val="en-US"/>
          </w:rPr>
          <w:t>Julia Kollewe</w:t>
        </w:r>
      </w:hyperlink>
    </w:p>
    <w:p w:rsidR="00656A70" w:rsidRPr="00CB4CAB" w:rsidRDefault="009D1257" w:rsidP="00CB4CAB">
      <w:pPr>
        <w:pStyle w:val="afb"/>
        <w:jc w:val="right"/>
        <w:rPr>
          <w:rFonts w:ascii="Times New Roman" w:eastAsia="Helvetica" w:hAnsi="Times New Roman" w:cs="Times New Roman"/>
          <w:sz w:val="28"/>
          <w:szCs w:val="28"/>
          <w:shd w:val="clear" w:color="auto" w:fill="FFFFFF"/>
          <w:lang w:val="en-US"/>
        </w:rPr>
      </w:pPr>
      <w:r w:rsidRPr="00CB4CAB">
        <w:rPr>
          <w:rFonts w:ascii="Times New Roman" w:eastAsia="Helvetica" w:hAnsi="Times New Roman" w:cs="Times New Roman"/>
          <w:sz w:val="28"/>
          <w:szCs w:val="28"/>
          <w:shd w:val="clear" w:color="auto" w:fill="FFFFFF"/>
          <w:lang w:val="en-US"/>
        </w:rPr>
        <w:t>Fri 2 Aug 2024 13.06 BST</w:t>
      </w:r>
    </w:p>
    <w:p w:rsidR="00656A70" w:rsidRPr="00CB4CAB" w:rsidRDefault="009D1257" w:rsidP="00CB4CAB">
      <w:pPr>
        <w:pStyle w:val="afb"/>
        <w:ind w:firstLine="709"/>
        <w:jc w:val="both"/>
        <w:rPr>
          <w:rFonts w:ascii="Times New Roman" w:hAnsi="Times New Roman" w:cs="Times New Roman"/>
          <w:sz w:val="28"/>
          <w:szCs w:val="28"/>
          <w:lang w:val="en-US"/>
        </w:rPr>
      </w:pPr>
      <w:r w:rsidRPr="00CB4CAB">
        <w:rPr>
          <w:rFonts w:ascii="Times New Roman" w:hAnsi="Times New Roman" w:cs="Times New Roman"/>
          <w:sz w:val="28"/>
          <w:szCs w:val="28"/>
          <w:shd w:val="clear" w:color="auto" w:fill="FFFFFF"/>
          <w:lang w:val="en-US"/>
        </w:rPr>
        <w:t>Rolls-Royce intends to hand £700 worth of shares to all employees after the company reported a bounceback in its business, raised its profit forecasts and restored dividend payments to shareholders.</w:t>
      </w:r>
    </w:p>
    <w:p w:rsidR="00656A70" w:rsidRPr="00CB4CAB" w:rsidRDefault="009D1257" w:rsidP="00CB4CAB">
      <w:pPr>
        <w:pStyle w:val="afb"/>
        <w:ind w:firstLine="709"/>
        <w:jc w:val="both"/>
        <w:rPr>
          <w:rFonts w:ascii="Times New Roman" w:hAnsi="Times New Roman" w:cs="Times New Roman"/>
          <w:sz w:val="28"/>
          <w:szCs w:val="28"/>
          <w:lang w:val="en-US"/>
        </w:rPr>
      </w:pPr>
      <w:r w:rsidRPr="00CB4CAB">
        <w:rPr>
          <w:rFonts w:ascii="Times New Roman" w:hAnsi="Times New Roman" w:cs="Times New Roman"/>
          <w:sz w:val="28"/>
          <w:szCs w:val="28"/>
          <w:shd w:val="clear" w:color="auto" w:fill="FFFFFF"/>
          <w:lang w:val="en-US"/>
        </w:rPr>
        <w:t>The aircraft engine maker’s chief executive, Tufan Erginbilgiç, told staff in an internal message on Thursday that the FTSE 100 group would give 150 shares to “every colleague, in every part of our organisation” in September, in news first </w:t>
      </w:r>
      <w:hyperlink r:id="rId62" w:history="1">
        <w:r w:rsidRPr="00CB4CAB">
          <w:rPr>
            <w:rStyle w:val="a5"/>
            <w:rFonts w:ascii="Times New Roman" w:eastAsia="Georgia" w:hAnsi="Times New Roman" w:cs="Times New Roman"/>
            <w:color w:val="auto"/>
            <w:sz w:val="28"/>
            <w:szCs w:val="28"/>
            <w:u w:val="none"/>
            <w:shd w:val="clear" w:color="auto" w:fill="FFFFFF"/>
            <w:lang w:val="en-US"/>
          </w:rPr>
          <w:t>reported by the Financial Times</w:t>
        </w:r>
      </w:hyperlink>
      <w:r w:rsidRPr="00CB4CAB">
        <w:rPr>
          <w:rFonts w:ascii="Times New Roman" w:hAnsi="Times New Roman" w:cs="Times New Roman"/>
          <w:sz w:val="28"/>
          <w:szCs w:val="28"/>
          <w:shd w:val="clear" w:color="auto" w:fill="FFFFFF"/>
          <w:lang w:val="en-US"/>
        </w:rPr>
        <w:t>. Rolls-Royce employs 42,000 people worldwide, with about half of those staff in the UK. It is the first time the company has handed shares to employees.</w:t>
      </w:r>
    </w:p>
    <w:p w:rsidR="00656A70" w:rsidRPr="00CB4CAB" w:rsidRDefault="009D1257" w:rsidP="00CB4CAB">
      <w:pPr>
        <w:pStyle w:val="afb"/>
        <w:ind w:firstLine="709"/>
        <w:jc w:val="both"/>
        <w:rPr>
          <w:rFonts w:ascii="Times New Roman" w:hAnsi="Times New Roman" w:cs="Times New Roman"/>
          <w:sz w:val="28"/>
          <w:szCs w:val="28"/>
          <w:lang w:val="en-US"/>
        </w:rPr>
      </w:pPr>
      <w:r w:rsidRPr="00CB4CAB">
        <w:rPr>
          <w:rFonts w:ascii="Times New Roman" w:hAnsi="Times New Roman" w:cs="Times New Roman"/>
          <w:sz w:val="28"/>
          <w:szCs w:val="28"/>
          <w:shd w:val="clear" w:color="auto" w:fill="FFFFFF"/>
          <w:lang w:val="en-US"/>
        </w:rPr>
        <w:t>Shares in Rolls-Royce have jumped more than fivefold since Erginbilgiç took over in January 2023, as international travel rebounded after the Covid-19 pandemic. He pushed through a restructuring plan including 2,500 job cuts. He has been nicknamed “Turbo Tufan” among City analysts, impressed by the speed with which he has driven down costs.</w:t>
      </w:r>
    </w:p>
    <w:p w:rsidR="00656A70" w:rsidRPr="00CB4CAB" w:rsidRDefault="009D1257" w:rsidP="00CB4CAB">
      <w:pPr>
        <w:pStyle w:val="afb"/>
        <w:ind w:firstLine="709"/>
        <w:jc w:val="both"/>
        <w:rPr>
          <w:rFonts w:ascii="Times New Roman" w:hAnsi="Times New Roman" w:cs="Times New Roman"/>
          <w:sz w:val="28"/>
          <w:szCs w:val="28"/>
          <w:lang w:val="en-US"/>
        </w:rPr>
      </w:pPr>
      <w:r w:rsidRPr="00CB4CAB">
        <w:rPr>
          <w:rFonts w:ascii="Times New Roman" w:hAnsi="Times New Roman" w:cs="Times New Roman"/>
          <w:sz w:val="28"/>
          <w:szCs w:val="28"/>
          <w:shd w:val="clear" w:color="auto" w:fill="FFFFFF"/>
          <w:lang w:val="en-US"/>
        </w:rPr>
        <w:t>On Thursday, the shares soared by more than 10% to a record high during trading, before closing up 7% at 481.10p, valuing the share award to each employee at more than £700. The company’s share price had dropped back a little on Friday, trading at about 474p by lunchtime.</w:t>
      </w:r>
    </w:p>
    <w:p w:rsidR="00656A70" w:rsidRPr="00CB4CAB" w:rsidRDefault="009D1257" w:rsidP="00CB4CAB">
      <w:pPr>
        <w:pStyle w:val="afb"/>
        <w:ind w:firstLine="709"/>
        <w:jc w:val="both"/>
        <w:rPr>
          <w:rFonts w:ascii="Times New Roman" w:hAnsi="Times New Roman" w:cs="Times New Roman"/>
          <w:sz w:val="28"/>
          <w:szCs w:val="28"/>
          <w:lang w:val="en-US"/>
        </w:rPr>
      </w:pPr>
      <w:r w:rsidRPr="00CB4CAB">
        <w:rPr>
          <w:rFonts w:ascii="Times New Roman" w:hAnsi="Times New Roman" w:cs="Times New Roman"/>
          <w:sz w:val="28"/>
          <w:szCs w:val="28"/>
          <w:shd w:val="clear" w:color="auto" w:fill="FFFFFF"/>
          <w:lang w:val="en-US"/>
        </w:rPr>
        <w:t>The company </w:t>
      </w:r>
      <w:hyperlink r:id="rId63" w:history="1">
        <w:r w:rsidRPr="00CB4CAB">
          <w:rPr>
            <w:rStyle w:val="a5"/>
            <w:rFonts w:ascii="Times New Roman" w:eastAsia="Georgia" w:hAnsi="Times New Roman" w:cs="Times New Roman"/>
            <w:color w:val="auto"/>
            <w:sz w:val="28"/>
            <w:szCs w:val="28"/>
            <w:u w:val="none"/>
            <w:shd w:val="clear" w:color="auto" w:fill="FFFFFF"/>
            <w:lang w:val="en-US"/>
          </w:rPr>
          <w:t>raised its profit outlook</w:t>
        </w:r>
      </w:hyperlink>
      <w:r w:rsidRPr="00CB4CAB">
        <w:rPr>
          <w:rFonts w:ascii="Times New Roman" w:hAnsi="Times New Roman" w:cs="Times New Roman"/>
          <w:sz w:val="28"/>
          <w:szCs w:val="28"/>
          <w:shd w:val="clear" w:color="auto" w:fill="FFFFFF"/>
          <w:lang w:val="en-US"/>
        </w:rPr>
        <w:t> on Thursday and resumed dividend payments for the first time in five years. They were suspended at the onset of the pandemic, when air traffic around the world ground to a halt.</w:t>
      </w:r>
    </w:p>
    <w:p w:rsidR="00CB4CAB" w:rsidRDefault="009D1257" w:rsidP="00CB4CAB">
      <w:pPr>
        <w:pStyle w:val="afb"/>
        <w:ind w:firstLine="709"/>
        <w:jc w:val="both"/>
        <w:rPr>
          <w:rFonts w:ascii="Times New Roman" w:hAnsi="Times New Roman" w:cs="Times New Roman"/>
          <w:sz w:val="28"/>
          <w:szCs w:val="28"/>
          <w:shd w:val="clear" w:color="auto" w:fill="FFFFFF"/>
          <w:lang w:val="en-US"/>
        </w:rPr>
      </w:pPr>
      <w:r w:rsidRPr="00CB4CAB">
        <w:rPr>
          <w:rFonts w:ascii="Times New Roman" w:hAnsi="Times New Roman" w:cs="Times New Roman"/>
          <w:sz w:val="28"/>
          <w:szCs w:val="28"/>
          <w:shd w:val="clear" w:color="auto" w:fill="FFFFFF"/>
          <w:lang w:val="en-US"/>
        </w:rPr>
        <w:t>Revenues climbed by 19% to £8.2bn in the first half of the year, helped by the post-Covid recovery in civil aerospace, while pre-tax profit almost doubled from £524m to £1bn, excluding exchange rate effects.</w:t>
      </w:r>
    </w:p>
    <w:p w:rsidR="00656A70" w:rsidRPr="00CB4CAB" w:rsidRDefault="009D1257" w:rsidP="00CB4CAB">
      <w:pPr>
        <w:pStyle w:val="afb"/>
        <w:ind w:firstLine="709"/>
        <w:jc w:val="both"/>
        <w:rPr>
          <w:rFonts w:ascii="Times New Roman" w:hAnsi="Times New Roman" w:cs="Times New Roman"/>
          <w:sz w:val="28"/>
          <w:szCs w:val="28"/>
          <w:lang w:val="en-US"/>
        </w:rPr>
      </w:pPr>
      <w:r w:rsidRPr="00CB4CAB">
        <w:rPr>
          <w:rFonts w:ascii="Times New Roman" w:hAnsi="Times New Roman" w:cs="Times New Roman"/>
          <w:sz w:val="28"/>
          <w:szCs w:val="28"/>
          <w:shd w:val="clear" w:color="auto" w:fill="FFFFFF"/>
          <w:lang w:val="en-US"/>
        </w:rPr>
        <w:t>In his message to employees, Erginbilgiç said the resumption of the dividend payout marked an “important moment” for Rolls-Royce shareholders and future investors, many of whom “view a dividend as a prerequisite to invest” in the company.</w:t>
      </w:r>
    </w:p>
    <w:p w:rsidR="00656A70" w:rsidRPr="00CB4CAB" w:rsidRDefault="009D1257" w:rsidP="00CB4CAB">
      <w:pPr>
        <w:pStyle w:val="afb"/>
        <w:ind w:firstLine="709"/>
        <w:jc w:val="both"/>
        <w:rPr>
          <w:rFonts w:ascii="Times New Roman" w:hAnsi="Times New Roman" w:cs="Times New Roman"/>
          <w:sz w:val="28"/>
          <w:szCs w:val="28"/>
          <w:lang w:val="en-US"/>
        </w:rPr>
      </w:pPr>
      <w:r w:rsidRPr="00CB4CAB">
        <w:rPr>
          <w:rFonts w:ascii="Times New Roman" w:hAnsi="Times New Roman" w:cs="Times New Roman"/>
          <w:sz w:val="28"/>
          <w:szCs w:val="28"/>
          <w:shd w:val="clear" w:color="auto" w:fill="FFFFFF"/>
          <w:lang w:val="en-US"/>
        </w:rPr>
        <w:t>He went on to say: “These results have been made possible thanks to your hard work and our collective actions. You are making the difference. It is therefore important that you share in our success. That is why we are giving you the opportunity to own part of Rolls-Royce.”</w:t>
      </w:r>
    </w:p>
    <w:p w:rsidR="00656A70" w:rsidRPr="00CB4CAB" w:rsidRDefault="009D1257" w:rsidP="00CB4CAB">
      <w:pPr>
        <w:pStyle w:val="afb"/>
        <w:ind w:firstLine="709"/>
        <w:jc w:val="both"/>
        <w:rPr>
          <w:rFonts w:ascii="Times New Roman" w:hAnsi="Times New Roman" w:cs="Times New Roman"/>
          <w:sz w:val="28"/>
          <w:szCs w:val="28"/>
          <w:shd w:val="clear" w:color="auto" w:fill="FFFFFF"/>
          <w:lang w:val="en-US"/>
        </w:rPr>
      </w:pPr>
      <w:r w:rsidRPr="00CB4CAB">
        <w:rPr>
          <w:rFonts w:ascii="Times New Roman" w:hAnsi="Times New Roman" w:cs="Times New Roman"/>
          <w:sz w:val="28"/>
          <w:szCs w:val="28"/>
          <w:shd w:val="clear" w:color="auto" w:fill="FFFFFF"/>
          <w:lang w:val="en-US"/>
        </w:rPr>
        <w:t>In the UK, staff cannot sell the shares for three years, in keeping with traditional incentive plans. If they sell after three years, they will be taxable, but if they wait five years they will not be subject to tax.</w:t>
      </w:r>
    </w:p>
    <w:p w:rsidR="00656A70" w:rsidRDefault="009C3EB9" w:rsidP="00CB4CAB">
      <w:pPr>
        <w:pStyle w:val="afb"/>
        <w:ind w:firstLine="709"/>
        <w:jc w:val="both"/>
        <w:rPr>
          <w:rFonts w:ascii="Times New Roman" w:hAnsi="Times New Roman" w:cs="Times New Roman"/>
          <w:sz w:val="28"/>
          <w:szCs w:val="28"/>
          <w:shd w:val="clear" w:color="auto" w:fill="FFFFFF"/>
          <w:lang w:val="en-US"/>
        </w:rPr>
      </w:pPr>
      <w:hyperlink r:id="rId64" w:history="1">
        <w:r w:rsidR="009D1257" w:rsidRPr="00CB4CAB">
          <w:rPr>
            <w:rStyle w:val="a5"/>
            <w:rFonts w:ascii="Times New Roman" w:eastAsia="Georgia" w:hAnsi="Times New Roman" w:cs="Times New Roman"/>
            <w:color w:val="auto"/>
            <w:sz w:val="28"/>
            <w:szCs w:val="28"/>
            <w:shd w:val="clear" w:color="auto" w:fill="FFFFFF"/>
            <w:lang w:val="en-US"/>
          </w:rPr>
          <w:t>https://www.theguardian.com/business/article/2024/aug/02/rolls-royce-shares-price-rise-record-dividend</w:t>
        </w:r>
      </w:hyperlink>
    </w:p>
    <w:p w:rsidR="00CB4CAB" w:rsidRDefault="00CB4CAB" w:rsidP="00CB4CAB">
      <w:pPr>
        <w:pStyle w:val="afb"/>
        <w:ind w:firstLine="709"/>
        <w:jc w:val="both"/>
        <w:rPr>
          <w:rFonts w:ascii="Times New Roman" w:hAnsi="Times New Roman" w:cs="Times New Roman"/>
          <w:sz w:val="28"/>
          <w:szCs w:val="28"/>
          <w:shd w:val="clear" w:color="auto" w:fill="FFFFFF"/>
          <w:lang w:val="en-US"/>
        </w:rPr>
      </w:pPr>
    </w:p>
    <w:p w:rsidR="00CB4CAB" w:rsidRPr="00CB4CAB" w:rsidRDefault="00CB4CAB" w:rsidP="00CB4CAB">
      <w:pPr>
        <w:pStyle w:val="afb"/>
        <w:ind w:firstLine="709"/>
        <w:jc w:val="both"/>
        <w:rPr>
          <w:rFonts w:ascii="Times New Roman" w:eastAsia="Calibri" w:hAnsi="Times New Roman" w:cs="Times New Roman"/>
          <w:bCs/>
          <w:sz w:val="28"/>
          <w:szCs w:val="28"/>
          <w:lang w:val="en-US"/>
        </w:rPr>
      </w:pPr>
    </w:p>
    <w:p w:rsidR="00656A70" w:rsidRDefault="009D1257">
      <w:pPr>
        <w:pStyle w:val="afa"/>
        <w:numPr>
          <w:ilvl w:val="0"/>
          <w:numId w:val="17"/>
        </w:numPr>
        <w:spacing w:after="0"/>
        <w:jc w:val="both"/>
        <w:rPr>
          <w:rFonts w:ascii="Times New Roman" w:hAnsi="Times New Roman" w:cs="Times New Roman"/>
          <w:b/>
          <w:sz w:val="28"/>
          <w:szCs w:val="28"/>
          <w:lang w:val="en-US"/>
        </w:rPr>
      </w:pPr>
      <w:r>
        <w:rPr>
          <w:rFonts w:ascii="Times New Roman" w:eastAsia="Calibri" w:hAnsi="Times New Roman" w:cs="Times New Roman"/>
          <w:b/>
          <w:bCs/>
          <w:sz w:val="28"/>
          <w:szCs w:val="26"/>
          <w:lang w:val="en-US"/>
        </w:rPr>
        <w:t xml:space="preserve">Translate the 3ʳᵈ </w:t>
      </w:r>
      <w:r>
        <w:rPr>
          <w:rFonts w:ascii="Times New Roman" w:hAnsi="Times New Roman" w:cs="Times New Roman"/>
          <w:b/>
          <w:sz w:val="28"/>
          <w:szCs w:val="28"/>
          <w:lang w:val="en-US"/>
        </w:rPr>
        <w:t xml:space="preserve">paragraph from English into Russian using the dictionary </w:t>
      </w:r>
    </w:p>
    <w:p w:rsidR="00656A70" w:rsidRDefault="009D1257">
      <w:pPr>
        <w:pStyle w:val="afa"/>
        <w:numPr>
          <w:ilvl w:val="1"/>
          <w:numId w:val="10"/>
        </w:numPr>
        <w:spacing w:after="0" w:line="240" w:lineRule="auto"/>
        <w:jc w:val="both"/>
        <w:rPr>
          <w:rFonts w:ascii="Times New Roman" w:eastAsia="Times New Roman" w:hAnsi="Times New Roman"/>
          <w:b/>
          <w:sz w:val="28"/>
          <w:szCs w:val="28"/>
          <w:lang w:val="en-US" w:eastAsia="ru-RU"/>
        </w:rPr>
      </w:pPr>
      <w:r>
        <w:rPr>
          <w:rFonts w:ascii="Times New Roman" w:eastAsia="Times New Roman" w:hAnsi="Times New Roman"/>
          <w:b/>
          <w:sz w:val="28"/>
          <w:szCs w:val="28"/>
          <w:lang w:val="en-US" w:eastAsia="ru-RU"/>
        </w:rPr>
        <w:t>Airports today</w:t>
      </w:r>
    </w:p>
    <w:p w:rsidR="00656A70" w:rsidRDefault="009D1257">
      <w:pPr>
        <w:spacing w:after="0" w:line="240" w:lineRule="auto"/>
        <w:ind w:firstLine="360"/>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Aircraft and airports have </w:t>
      </w:r>
      <w:r>
        <w:rPr>
          <w:rFonts w:ascii="Times New Roman" w:eastAsia="Times New Roman" w:hAnsi="Times New Roman" w:cs="Times New Roman"/>
          <w:b/>
          <w:sz w:val="28"/>
          <w:szCs w:val="28"/>
          <w:lang w:val="en-US" w:eastAsia="ru-RU"/>
        </w:rPr>
        <w:t>evolved</w:t>
      </w:r>
      <w:r>
        <w:rPr>
          <w:rFonts w:ascii="Times New Roman" w:eastAsia="Times New Roman" w:hAnsi="Times New Roman" w:cs="Times New Roman"/>
          <w:sz w:val="28"/>
          <w:szCs w:val="28"/>
          <w:lang w:val="en-US" w:eastAsia="ru-RU"/>
        </w:rPr>
        <w:t xml:space="preserve"> and continue to evolve. In the 1950s airplanes began to have a variety of uses for transportation and business. Airplanes were equipped with </w:t>
      </w:r>
      <w:r>
        <w:rPr>
          <w:rFonts w:ascii="Times New Roman" w:eastAsia="Times New Roman" w:hAnsi="Times New Roman" w:cs="Times New Roman"/>
          <w:b/>
          <w:sz w:val="28"/>
          <w:szCs w:val="28"/>
          <w:lang w:val="en-US" w:eastAsia="ru-RU"/>
        </w:rPr>
        <w:t>steerable tail wheels</w:t>
      </w:r>
      <w:r>
        <w:rPr>
          <w:rFonts w:ascii="Times New Roman" w:eastAsia="Times New Roman" w:hAnsi="Times New Roman" w:cs="Times New Roman"/>
          <w:sz w:val="28"/>
          <w:szCs w:val="28"/>
          <w:lang w:val="en-US" w:eastAsia="ru-RU"/>
        </w:rPr>
        <w:t xml:space="preserve"> instead of </w:t>
      </w:r>
      <w:r>
        <w:rPr>
          <w:rFonts w:ascii="Times New Roman" w:eastAsia="Times New Roman" w:hAnsi="Times New Roman" w:cs="Times New Roman"/>
          <w:b/>
          <w:sz w:val="28"/>
          <w:szCs w:val="28"/>
          <w:lang w:val="en-US" w:eastAsia="ru-RU"/>
        </w:rPr>
        <w:t xml:space="preserve">tail </w:t>
      </w:r>
      <w:hyperlink r:id="rId65" w:anchor="skids" w:tooltip="A runner used on an aircraft landing gear instead of tires." w:history="1">
        <w:r>
          <w:rPr>
            <w:rFonts w:ascii="Times New Roman" w:eastAsia="Times New Roman" w:hAnsi="Times New Roman" w:cs="Times New Roman"/>
            <w:b/>
            <w:sz w:val="28"/>
            <w:szCs w:val="28"/>
            <w:lang w:val="en-US" w:eastAsia="ru-RU"/>
          </w:rPr>
          <w:t>skids</w:t>
        </w:r>
      </w:hyperlink>
      <w:r>
        <w:rPr>
          <w:rFonts w:ascii="Times New Roman" w:eastAsia="Times New Roman" w:hAnsi="Times New Roman" w:cs="Times New Roman"/>
          <w:sz w:val="28"/>
          <w:szCs w:val="28"/>
          <w:lang w:val="en-US" w:eastAsia="ru-RU"/>
        </w:rPr>
        <w:t xml:space="preserve"> so they could operate more easily on the ground. As airplanes got larger and heavier it became necessary for airports to have hard surface </w:t>
      </w:r>
      <w:r>
        <w:rPr>
          <w:rFonts w:ascii="Times New Roman" w:eastAsia="Times New Roman" w:hAnsi="Times New Roman" w:cs="Times New Roman"/>
          <w:b/>
          <w:sz w:val="28"/>
          <w:szCs w:val="28"/>
          <w:lang w:val="en-US" w:eastAsia="ru-RU"/>
        </w:rPr>
        <w:t>runways</w:t>
      </w:r>
      <w:r>
        <w:rPr>
          <w:rFonts w:ascii="Times New Roman" w:eastAsia="Times New Roman" w:hAnsi="Times New Roman" w:cs="Times New Roman"/>
          <w:sz w:val="28"/>
          <w:szCs w:val="28"/>
          <w:lang w:val="en-US" w:eastAsia="ru-RU"/>
        </w:rPr>
        <w:t xml:space="preserve"> instead of the grass or gravel fields because such fields could not support the </w:t>
      </w:r>
      <w:hyperlink r:id="rId66" w:anchor="weight" w:tooltip="The force of gravity acting on an object. The weight force pulls an aircraft toward the earth and must be overcome by a combination of lift and thrust." w:history="1">
        <w:r>
          <w:rPr>
            <w:rFonts w:ascii="Times New Roman" w:eastAsia="Times New Roman" w:hAnsi="Times New Roman" w:cs="Times New Roman"/>
            <w:b/>
            <w:sz w:val="28"/>
            <w:szCs w:val="28"/>
            <w:lang w:val="en-US" w:eastAsia="ru-RU"/>
          </w:rPr>
          <w:t>weight</w:t>
        </w:r>
      </w:hyperlink>
      <w:r>
        <w:rPr>
          <w:rFonts w:ascii="Times New Roman" w:eastAsia="Times New Roman" w:hAnsi="Times New Roman" w:cs="Times New Roman"/>
          <w:b/>
          <w:sz w:val="28"/>
          <w:szCs w:val="28"/>
          <w:lang w:val="en-US" w:eastAsia="ru-RU"/>
        </w:rPr>
        <w:t xml:space="preserve"> </w:t>
      </w:r>
      <w:r>
        <w:rPr>
          <w:rFonts w:ascii="Times New Roman" w:eastAsia="Times New Roman" w:hAnsi="Times New Roman" w:cs="Times New Roman"/>
          <w:sz w:val="28"/>
          <w:szCs w:val="28"/>
          <w:lang w:val="en-US" w:eastAsia="ru-RU"/>
        </w:rPr>
        <w:t xml:space="preserve">of heavier airplanes. (A Boeing 747 can weigh more than 800,000 pounds at takeoff.) Airports eventually began to offer more services for airplane operators and their increasing number of passengers. A modern large airport today has thousands of workers, accommodates tens of thousands of passengers, and loads or unloads hundreds of thousands of pounds of baggage and cargo daily. There are many types of airports that exist today as part of air transportation system. These airports range from a single grass airstrip in an agricultural or rural area to the large airports serving major cities. There are seven basic types of airports: rural airstrip, private airport, military airport, small community airport, regional community airport, regional airport, major city airport. What separates one from the other depends upon the types of services it provides, the size aircraft it serves, the length of the runways with its complementary terminal facilities, and its proximity to a densely populated area. Not all airports are located near towns and cities. Driving through agricultural regions, a single narrow strip of grass or pavement along the highway could indicate that there is an </w:t>
      </w:r>
      <w:r>
        <w:rPr>
          <w:rFonts w:ascii="Times New Roman" w:eastAsia="Times New Roman" w:hAnsi="Times New Roman" w:cs="Times New Roman"/>
          <w:b/>
          <w:sz w:val="28"/>
          <w:szCs w:val="28"/>
          <w:lang w:val="en-US" w:eastAsia="ru-RU"/>
        </w:rPr>
        <w:t>aerial operation</w:t>
      </w:r>
      <w:r>
        <w:rPr>
          <w:rFonts w:ascii="Times New Roman" w:eastAsia="Times New Roman" w:hAnsi="Times New Roman" w:cs="Times New Roman"/>
          <w:sz w:val="28"/>
          <w:szCs w:val="28"/>
          <w:lang w:val="en-US" w:eastAsia="ru-RU"/>
        </w:rPr>
        <w:t xml:space="preserve"> based there. These are referred to as rural </w:t>
      </w:r>
      <w:r>
        <w:rPr>
          <w:rFonts w:ascii="Times New Roman" w:eastAsia="Times New Roman" w:hAnsi="Times New Roman" w:cs="Times New Roman"/>
          <w:b/>
          <w:sz w:val="28"/>
          <w:szCs w:val="28"/>
          <w:lang w:val="en-US" w:eastAsia="ru-RU"/>
        </w:rPr>
        <w:t>airstrips.</w:t>
      </w:r>
      <w:r>
        <w:rPr>
          <w:rFonts w:ascii="Times New Roman" w:eastAsia="Times New Roman" w:hAnsi="Times New Roman" w:cs="Times New Roman"/>
          <w:sz w:val="28"/>
          <w:szCs w:val="28"/>
          <w:lang w:val="en-US" w:eastAsia="ru-RU"/>
        </w:rPr>
        <w:t xml:space="preserve"> There are several private communities with a small, common airstrip where homes with attached hangars allow owners to </w:t>
      </w:r>
      <w:hyperlink r:id="rId67" w:anchor="taxi" w:tooltip="(1) The movement of an airplane under its own power on the surface of an airport. (2) Also describes the surface movement of helicopters with wheels. " w:history="1">
        <w:r>
          <w:rPr>
            <w:rFonts w:ascii="Times New Roman" w:eastAsia="Times New Roman" w:hAnsi="Times New Roman" w:cs="Times New Roman"/>
            <w:sz w:val="28"/>
            <w:szCs w:val="28"/>
            <w:lang w:val="en-US" w:eastAsia="ru-RU"/>
          </w:rPr>
          <w:t>taxi</w:t>
        </w:r>
      </w:hyperlink>
      <w:r>
        <w:rPr>
          <w:rFonts w:ascii="Times New Roman" w:eastAsia="Times New Roman" w:hAnsi="Times New Roman" w:cs="Times New Roman"/>
          <w:sz w:val="28"/>
          <w:szCs w:val="28"/>
          <w:lang w:val="en-US" w:eastAsia="ru-RU"/>
        </w:rPr>
        <w:t xml:space="preserve"> from their hangar to a shared runway. An interesting note: in Alaska any public road can be used as a runway, however in the state of New York it is illegal to make an emergency landing on any highway. Military airstrips or airports are usually restricted to military aircraft usage from flight testing to military training routes. These airports are designed to handle </w:t>
      </w:r>
      <w:r>
        <w:rPr>
          <w:rFonts w:ascii="Times New Roman" w:eastAsia="Times New Roman" w:hAnsi="Times New Roman" w:cs="Times New Roman"/>
          <w:b/>
          <w:sz w:val="28"/>
          <w:szCs w:val="28"/>
          <w:lang w:val="en-US" w:eastAsia="ru-RU"/>
        </w:rPr>
        <w:t>rotorcraft</w:t>
      </w:r>
      <w:r>
        <w:rPr>
          <w:rFonts w:ascii="Times New Roman" w:eastAsia="Times New Roman" w:hAnsi="Times New Roman" w:cs="Times New Roman"/>
          <w:sz w:val="28"/>
          <w:szCs w:val="28"/>
          <w:lang w:val="en-US" w:eastAsia="ru-RU"/>
        </w:rPr>
        <w:t xml:space="preserve"> or fixed </w:t>
      </w:r>
      <w:hyperlink r:id="rId68" w:anchor="wing" w:tooltip="A part of an airplane that is attached to the fuselage. Wings are shaped like airfoils and are used to provide lift for the airplane. There are four basic types of wings: straight, sweep, delta and variable sweep." w:history="1">
        <w:r>
          <w:rPr>
            <w:rFonts w:ascii="Times New Roman" w:eastAsia="Times New Roman" w:hAnsi="Times New Roman" w:cs="Times New Roman"/>
            <w:sz w:val="28"/>
            <w:szCs w:val="28"/>
            <w:lang w:val="en-US" w:eastAsia="ru-RU"/>
          </w:rPr>
          <w:t>wing</w:t>
        </w:r>
      </w:hyperlink>
      <w:r>
        <w:rPr>
          <w:rFonts w:ascii="Times New Roman" w:eastAsia="Times New Roman" w:hAnsi="Times New Roman" w:cs="Times New Roman"/>
          <w:sz w:val="28"/>
          <w:szCs w:val="28"/>
          <w:lang w:val="en-US" w:eastAsia="ru-RU"/>
        </w:rPr>
        <w:t xml:space="preserve"> aircraft. Most of the runways of military airports can accommodate heavy, wide-body aircraft and have a runway length of 8,000 to 13,000 feet. </w:t>
      </w:r>
    </w:p>
    <w:p w:rsidR="00656A70" w:rsidRDefault="009D1257">
      <w:pPr>
        <w:pStyle w:val="afa"/>
        <w:numPr>
          <w:ilvl w:val="1"/>
          <w:numId w:val="10"/>
        </w:numPr>
        <w:spacing w:after="0" w:line="240" w:lineRule="auto"/>
        <w:jc w:val="both"/>
        <w:rPr>
          <w:rFonts w:ascii="Times New Roman" w:eastAsia="Times New Roman" w:hAnsi="Times New Roman"/>
          <w:b/>
          <w:sz w:val="28"/>
          <w:szCs w:val="28"/>
          <w:lang w:val="en-US" w:eastAsia="ru-RU"/>
        </w:rPr>
      </w:pPr>
      <w:r>
        <w:rPr>
          <w:rFonts w:ascii="Times New Roman" w:eastAsia="Times New Roman" w:hAnsi="Times New Roman"/>
          <w:b/>
          <w:sz w:val="28"/>
          <w:szCs w:val="28"/>
          <w:lang w:val="en-US" w:eastAsia="ru-RU"/>
        </w:rPr>
        <w:t>Airport Pavements</w:t>
      </w:r>
    </w:p>
    <w:p w:rsidR="00656A70" w:rsidRDefault="009D1257">
      <w:pPr>
        <w:spacing w:after="0" w:line="240" w:lineRule="auto"/>
        <w:ind w:firstLine="360"/>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The first </w:t>
      </w:r>
      <w:r>
        <w:rPr>
          <w:rFonts w:ascii="Times New Roman" w:eastAsia="Times New Roman" w:hAnsi="Times New Roman"/>
          <w:b/>
          <w:sz w:val="28"/>
          <w:szCs w:val="28"/>
          <w:lang w:val="en-US" w:eastAsia="ru-RU"/>
        </w:rPr>
        <w:t>concrete</w:t>
      </w:r>
      <w:r>
        <w:rPr>
          <w:rFonts w:ascii="Times New Roman" w:eastAsia="Times New Roman" w:hAnsi="Times New Roman"/>
          <w:sz w:val="28"/>
          <w:szCs w:val="28"/>
          <w:lang w:val="en-US" w:eastAsia="ru-RU"/>
        </w:rPr>
        <w:t xml:space="preserve"> </w:t>
      </w:r>
      <w:r>
        <w:rPr>
          <w:rFonts w:ascii="Times New Roman" w:eastAsia="Times New Roman" w:hAnsi="Times New Roman"/>
          <w:b/>
          <w:sz w:val="28"/>
          <w:szCs w:val="28"/>
          <w:lang w:val="en-US" w:eastAsia="ru-RU"/>
        </w:rPr>
        <w:t>pavement</w:t>
      </w:r>
      <w:r>
        <w:rPr>
          <w:rFonts w:ascii="Times New Roman" w:eastAsia="Times New Roman" w:hAnsi="Times New Roman"/>
          <w:sz w:val="28"/>
          <w:szCs w:val="28"/>
          <w:lang w:val="en-US" w:eastAsia="ru-RU"/>
        </w:rPr>
        <w:t xml:space="preserve"> for airport use was constructed during 1927 and 1928 at the Ford Terminal in Dearborn, Michigan. Since then, concrete pavements have been widely used for constructing runways, </w:t>
      </w:r>
      <w:r>
        <w:rPr>
          <w:rFonts w:ascii="Times New Roman" w:eastAsia="Times New Roman" w:hAnsi="Times New Roman"/>
          <w:b/>
          <w:sz w:val="28"/>
          <w:szCs w:val="28"/>
          <w:lang w:val="en-US" w:eastAsia="ru-RU"/>
        </w:rPr>
        <w:t>taxiways</w:t>
      </w:r>
      <w:r>
        <w:rPr>
          <w:rFonts w:ascii="Times New Roman" w:eastAsia="Times New Roman" w:hAnsi="Times New Roman"/>
          <w:sz w:val="28"/>
          <w:szCs w:val="28"/>
          <w:lang w:val="en-US" w:eastAsia="ru-RU"/>
        </w:rPr>
        <w:t xml:space="preserve">, and </w:t>
      </w:r>
      <w:r>
        <w:rPr>
          <w:rFonts w:ascii="Times New Roman" w:eastAsia="Times New Roman" w:hAnsi="Times New Roman"/>
          <w:b/>
          <w:sz w:val="28"/>
          <w:szCs w:val="28"/>
          <w:lang w:val="en-US" w:eastAsia="ru-RU"/>
        </w:rPr>
        <w:t xml:space="preserve">apron </w:t>
      </w:r>
      <w:r>
        <w:rPr>
          <w:rFonts w:ascii="Times New Roman" w:eastAsia="Times New Roman" w:hAnsi="Times New Roman"/>
          <w:sz w:val="28"/>
          <w:szCs w:val="28"/>
          <w:lang w:val="en-US" w:eastAsia="ru-RU"/>
        </w:rPr>
        <w:t xml:space="preserve">areas at airports. The design and construction procedures used for airport pavements evolved through experience, practice, </w:t>
      </w:r>
      <w:r>
        <w:rPr>
          <w:rFonts w:ascii="Times New Roman" w:eastAsia="Times New Roman" w:hAnsi="Times New Roman"/>
          <w:b/>
          <w:sz w:val="28"/>
          <w:szCs w:val="28"/>
          <w:lang w:val="en-US" w:eastAsia="ru-RU"/>
        </w:rPr>
        <w:t>field trials</w:t>
      </w:r>
      <w:r>
        <w:rPr>
          <w:rFonts w:ascii="Times New Roman" w:eastAsia="Times New Roman" w:hAnsi="Times New Roman"/>
          <w:sz w:val="28"/>
          <w:szCs w:val="28"/>
          <w:lang w:val="en-US" w:eastAsia="ru-RU"/>
        </w:rPr>
        <w:t xml:space="preserve">, and application of theoretical considerations. Concrete pavements have a long and successful history of use at civilian airports and at military airfields in the United States. Air transportation is one of the key industries in the United States. The high cost of shutdowns for pavement maintenance and rehabilitation at airports results in significant impact on local and regional economies, in addition to unnecessary delays to the traveling public. A similar concern exists at military airfields where operational readiness can be impacted by poor pavements. For airport pavements to perform well, it is essential that these pavements are designed and constructed to a high degree of quality. A well-designed and constructed concrete </w:t>
      </w:r>
      <w:r>
        <w:rPr>
          <w:rFonts w:ascii="Times New Roman" w:eastAsia="Times New Roman" w:hAnsi="Times New Roman"/>
          <w:sz w:val="28"/>
          <w:szCs w:val="28"/>
          <w:lang w:val="en-US" w:eastAsia="ru-RU"/>
        </w:rPr>
        <w:lastRenderedPageBreak/>
        <w:t xml:space="preserve">pavement will withstand the anticipated aircraft </w:t>
      </w:r>
      <w:r>
        <w:rPr>
          <w:rFonts w:ascii="Times New Roman" w:eastAsia="Times New Roman" w:hAnsi="Times New Roman"/>
          <w:b/>
          <w:sz w:val="28"/>
          <w:szCs w:val="28"/>
          <w:lang w:val="en-US" w:eastAsia="ru-RU"/>
        </w:rPr>
        <w:t xml:space="preserve">loadings </w:t>
      </w:r>
      <w:r>
        <w:rPr>
          <w:rFonts w:ascii="Times New Roman" w:eastAsia="Times New Roman" w:hAnsi="Times New Roman"/>
          <w:sz w:val="28"/>
          <w:szCs w:val="28"/>
          <w:lang w:val="en-US" w:eastAsia="ru-RU"/>
        </w:rPr>
        <w:t xml:space="preserve">under the local climatic conditions over the desired period of time with minimum maintenance and repair. Desirable concrete pavement performance can be obtained by ensuring that the occurrences of various distresses that can develop are minimized. Distresses that may develop in airport concrete pavements include the following: </w:t>
      </w:r>
    </w:p>
    <w:p w:rsidR="00656A70" w:rsidRDefault="009D1257">
      <w:pPr>
        <w:pStyle w:val="afa"/>
        <w:numPr>
          <w:ilvl w:val="0"/>
          <w:numId w:val="11"/>
        </w:numPr>
        <w:spacing w:after="0" w:line="240" w:lineRule="auto"/>
        <w:ind w:left="567" w:hanging="207"/>
        <w:jc w:val="both"/>
        <w:rPr>
          <w:rFonts w:ascii="Times New Roman" w:eastAsia="Times New Roman" w:hAnsi="Times New Roman"/>
          <w:sz w:val="28"/>
          <w:szCs w:val="28"/>
          <w:lang w:val="en-US" w:eastAsia="ru-RU"/>
        </w:rPr>
      </w:pPr>
      <w:r>
        <w:rPr>
          <w:rFonts w:ascii="Times New Roman" w:eastAsia="Times New Roman" w:hAnsi="Times New Roman"/>
          <w:b/>
          <w:sz w:val="28"/>
          <w:szCs w:val="28"/>
          <w:lang w:val="en-US" w:eastAsia="ru-RU"/>
        </w:rPr>
        <w:t>Cracking</w:t>
      </w:r>
      <w:r>
        <w:rPr>
          <w:rFonts w:ascii="Times New Roman" w:eastAsia="Times New Roman" w:hAnsi="Times New Roman"/>
          <w:sz w:val="28"/>
          <w:szCs w:val="28"/>
          <w:lang w:val="en-US" w:eastAsia="ru-RU"/>
        </w:rPr>
        <w:t xml:space="preserve"> (corner, </w:t>
      </w:r>
      <w:r>
        <w:rPr>
          <w:rFonts w:ascii="Times New Roman" w:eastAsia="Times New Roman" w:hAnsi="Times New Roman"/>
          <w:b/>
          <w:sz w:val="28"/>
          <w:szCs w:val="28"/>
          <w:lang w:val="en-US" w:eastAsia="ru-RU"/>
        </w:rPr>
        <w:t>longitudinal</w:t>
      </w:r>
      <w:r>
        <w:rPr>
          <w:rFonts w:ascii="Times New Roman" w:eastAsia="Times New Roman" w:hAnsi="Times New Roman"/>
          <w:sz w:val="28"/>
          <w:szCs w:val="28"/>
          <w:lang w:val="en-US" w:eastAsia="ru-RU"/>
        </w:rPr>
        <w:t xml:space="preserve">, </w:t>
      </w:r>
      <w:r>
        <w:rPr>
          <w:rFonts w:ascii="Times New Roman" w:eastAsia="Times New Roman" w:hAnsi="Times New Roman"/>
          <w:b/>
          <w:sz w:val="28"/>
          <w:szCs w:val="28"/>
          <w:lang w:val="en-US" w:eastAsia="ru-RU"/>
        </w:rPr>
        <w:t>transverse</w:t>
      </w:r>
      <w:r>
        <w:rPr>
          <w:rFonts w:ascii="Times New Roman" w:eastAsia="Times New Roman" w:hAnsi="Times New Roman"/>
          <w:sz w:val="28"/>
          <w:szCs w:val="28"/>
          <w:lang w:val="en-US" w:eastAsia="ru-RU"/>
        </w:rPr>
        <w:t xml:space="preserve">, durability/materials related) </w:t>
      </w:r>
    </w:p>
    <w:p w:rsidR="00656A70" w:rsidRDefault="009D1257">
      <w:pPr>
        <w:pStyle w:val="afa"/>
        <w:numPr>
          <w:ilvl w:val="1"/>
          <w:numId w:val="11"/>
        </w:numPr>
        <w:spacing w:after="0" w:line="240" w:lineRule="auto"/>
        <w:ind w:left="567" w:hanging="218"/>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Surface defects (</w:t>
      </w:r>
      <w:r>
        <w:rPr>
          <w:rFonts w:ascii="Times New Roman" w:eastAsia="Times New Roman" w:hAnsi="Times New Roman"/>
          <w:b/>
          <w:sz w:val="28"/>
          <w:szCs w:val="28"/>
          <w:lang w:val="en-US" w:eastAsia="ru-RU"/>
        </w:rPr>
        <w:t>scaling</w:t>
      </w:r>
      <w:r>
        <w:rPr>
          <w:rFonts w:ascii="Times New Roman" w:eastAsia="Times New Roman" w:hAnsi="Times New Roman"/>
          <w:sz w:val="28"/>
          <w:szCs w:val="28"/>
          <w:lang w:val="en-US" w:eastAsia="ru-RU"/>
        </w:rPr>
        <w:t xml:space="preserve">, </w:t>
      </w:r>
      <w:r>
        <w:rPr>
          <w:rFonts w:ascii="Times New Roman" w:eastAsia="Times New Roman" w:hAnsi="Times New Roman"/>
          <w:b/>
          <w:sz w:val="28"/>
          <w:szCs w:val="28"/>
          <w:lang w:val="en-US" w:eastAsia="ru-RU"/>
        </w:rPr>
        <w:t>popouts</w:t>
      </w:r>
      <w:r>
        <w:rPr>
          <w:rFonts w:ascii="Times New Roman" w:eastAsia="Times New Roman" w:hAnsi="Times New Roman"/>
          <w:sz w:val="28"/>
          <w:szCs w:val="28"/>
          <w:lang w:val="en-US" w:eastAsia="ru-RU"/>
        </w:rPr>
        <w:t xml:space="preserve">, </w:t>
      </w:r>
      <w:r>
        <w:rPr>
          <w:rFonts w:ascii="Times New Roman" w:eastAsia="Times New Roman" w:hAnsi="Times New Roman"/>
          <w:b/>
          <w:sz w:val="28"/>
          <w:szCs w:val="28"/>
          <w:lang w:val="en-US" w:eastAsia="ru-RU"/>
        </w:rPr>
        <w:t>map cracking</w:t>
      </w:r>
      <w:r>
        <w:rPr>
          <w:rFonts w:ascii="Times New Roman" w:eastAsia="Times New Roman" w:hAnsi="Times New Roman"/>
          <w:sz w:val="28"/>
          <w:szCs w:val="28"/>
          <w:lang w:val="en-US" w:eastAsia="ru-RU"/>
        </w:rPr>
        <w:t xml:space="preserve">). </w:t>
      </w:r>
    </w:p>
    <w:p w:rsidR="00656A70" w:rsidRDefault="009D1257">
      <w:pPr>
        <w:spacing w:after="0" w:line="240" w:lineRule="auto"/>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The development of concrete pavement distresses can be minimized by: </w:t>
      </w:r>
    </w:p>
    <w:p w:rsidR="00656A70" w:rsidRDefault="009D1257">
      <w:pPr>
        <w:spacing w:after="0" w:line="240" w:lineRule="auto"/>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1. Selecting the proper pavement thickness. </w:t>
      </w:r>
    </w:p>
    <w:p w:rsidR="00656A70" w:rsidRDefault="009D1257">
      <w:pPr>
        <w:spacing w:after="0" w:line="240" w:lineRule="auto"/>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2. Providing adequate foundation support including a free draining non-erodible base. </w:t>
      </w:r>
    </w:p>
    <w:p w:rsidR="00656A70" w:rsidRDefault="009D1257">
      <w:pPr>
        <w:spacing w:after="0" w:line="240" w:lineRule="auto"/>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3. Performing proper joint layout and installation. </w:t>
      </w:r>
    </w:p>
    <w:p w:rsidR="00656A70" w:rsidRDefault="009D1257">
      <w:pPr>
        <w:spacing w:after="0" w:line="240" w:lineRule="auto"/>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4. Designing and installing adequate load transfer at joints. </w:t>
      </w:r>
    </w:p>
    <w:p w:rsidR="00656A70" w:rsidRDefault="009D1257">
      <w:pPr>
        <w:spacing w:after="0" w:line="240" w:lineRule="auto"/>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5. Selecting proper constituents for the concrete. </w:t>
      </w:r>
    </w:p>
    <w:p w:rsidR="00656A70" w:rsidRDefault="009D1257">
      <w:pPr>
        <w:spacing w:after="0" w:line="240" w:lineRule="auto"/>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6. Ensuring adequate concrete consolidation. </w:t>
      </w:r>
    </w:p>
    <w:p w:rsidR="00656A70" w:rsidRDefault="009D1257">
      <w:pPr>
        <w:spacing w:after="0" w:line="240" w:lineRule="auto"/>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7. Providing proper finishing to the concrete surface. </w:t>
      </w:r>
    </w:p>
    <w:p w:rsidR="00656A70" w:rsidRDefault="009D1257">
      <w:pPr>
        <w:spacing w:after="0" w:line="240" w:lineRule="auto"/>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8. Maintaining joint </w:t>
      </w:r>
      <w:r>
        <w:rPr>
          <w:rFonts w:ascii="Times New Roman" w:eastAsia="Times New Roman" w:hAnsi="Times New Roman"/>
          <w:b/>
          <w:sz w:val="28"/>
          <w:szCs w:val="28"/>
          <w:lang w:val="en-US" w:eastAsia="ru-RU"/>
        </w:rPr>
        <w:t>sealant</w:t>
      </w:r>
      <w:r>
        <w:rPr>
          <w:rFonts w:ascii="Times New Roman" w:eastAsia="Times New Roman" w:hAnsi="Times New Roman"/>
          <w:sz w:val="28"/>
          <w:szCs w:val="28"/>
          <w:lang w:val="en-US" w:eastAsia="ru-RU"/>
        </w:rPr>
        <w:t xml:space="preserve"> in good condition. </w:t>
      </w:r>
    </w:p>
    <w:p w:rsidR="00656A70" w:rsidRDefault="009D1257">
      <w:pPr>
        <w:spacing w:after="0" w:line="240" w:lineRule="auto"/>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Another important concern for concrete pavement construction is minimizing the probability of early-age distress, typically in the form of cracking and </w:t>
      </w:r>
      <w:r>
        <w:rPr>
          <w:rFonts w:ascii="Times New Roman" w:eastAsia="Times New Roman" w:hAnsi="Times New Roman"/>
          <w:b/>
          <w:sz w:val="28"/>
          <w:szCs w:val="28"/>
          <w:lang w:val="en-US" w:eastAsia="ru-RU"/>
        </w:rPr>
        <w:t>spalling</w:t>
      </w:r>
      <w:r>
        <w:rPr>
          <w:rFonts w:ascii="Times New Roman" w:eastAsia="Times New Roman" w:hAnsi="Times New Roman"/>
          <w:sz w:val="28"/>
          <w:szCs w:val="28"/>
          <w:lang w:val="en-US" w:eastAsia="ru-RU"/>
        </w:rPr>
        <w:t>. This is accomplished by the use of sound design principles and by implementing good construction techniques.</w:t>
      </w:r>
    </w:p>
    <w:p w:rsidR="00656A70" w:rsidRDefault="009D1257">
      <w:pPr>
        <w:pStyle w:val="afa"/>
        <w:numPr>
          <w:ilvl w:val="1"/>
          <w:numId w:val="10"/>
        </w:numPr>
        <w:spacing w:after="0" w:line="240" w:lineRule="auto"/>
        <w:jc w:val="both"/>
        <w:rPr>
          <w:rFonts w:ascii="Times New Roman" w:eastAsia="Times New Roman" w:hAnsi="Times New Roman"/>
          <w:b/>
          <w:sz w:val="28"/>
          <w:szCs w:val="28"/>
          <w:lang w:val="en-US" w:eastAsia="ru-RU"/>
        </w:rPr>
      </w:pPr>
      <w:r>
        <w:rPr>
          <w:rFonts w:ascii="Times New Roman" w:eastAsia="Times New Roman" w:hAnsi="Times New Roman"/>
          <w:b/>
          <w:sz w:val="28"/>
          <w:szCs w:val="28"/>
          <w:lang w:val="en-US" w:eastAsia="ru-RU"/>
        </w:rPr>
        <w:t>Airport Pavements (2)</w:t>
      </w:r>
    </w:p>
    <w:p w:rsidR="00656A70" w:rsidRDefault="009D1257">
      <w:pPr>
        <w:spacing w:after="0" w:line="240" w:lineRule="auto"/>
        <w:ind w:firstLine="360"/>
        <w:jc w:val="both"/>
        <w:rPr>
          <w:rFonts w:ascii="Times New Roman" w:eastAsia="Times New Roman" w:hAnsi="Times New Roman"/>
          <w:sz w:val="28"/>
          <w:szCs w:val="28"/>
          <w:lang w:val="en-US" w:eastAsia="ru-RU"/>
        </w:rPr>
      </w:pPr>
      <w:r>
        <w:rPr>
          <w:rFonts w:ascii="Times New Roman" w:eastAsia="Times New Roman" w:hAnsi="Times New Roman"/>
          <w:b/>
          <w:sz w:val="28"/>
          <w:szCs w:val="28"/>
          <w:lang w:val="en-US" w:eastAsia="ru-RU"/>
        </w:rPr>
        <w:t>Paving</w:t>
      </w:r>
      <w:r>
        <w:rPr>
          <w:rFonts w:ascii="Times New Roman" w:eastAsia="Times New Roman" w:hAnsi="Times New Roman"/>
          <w:sz w:val="28"/>
          <w:szCs w:val="28"/>
          <w:lang w:val="en-US" w:eastAsia="ru-RU"/>
        </w:rPr>
        <w:t xml:space="preserve"> of airport runways, taxiways, and aprons has provided a strong market for </w:t>
      </w:r>
      <w:r>
        <w:rPr>
          <w:rFonts w:ascii="Times New Roman" w:eastAsia="Times New Roman" w:hAnsi="Times New Roman"/>
          <w:b/>
          <w:sz w:val="28"/>
          <w:szCs w:val="28"/>
          <w:lang w:val="en-US" w:eastAsia="ru-RU"/>
        </w:rPr>
        <w:t>portland cement concrete</w:t>
      </w:r>
      <w:r>
        <w:rPr>
          <w:rFonts w:ascii="Times New Roman" w:eastAsia="Times New Roman" w:hAnsi="Times New Roman"/>
          <w:sz w:val="28"/>
          <w:szCs w:val="28"/>
          <w:lang w:val="en-US" w:eastAsia="ru-RU"/>
        </w:rPr>
        <w:t xml:space="preserve"> in recent years, as commercial and military airports upgrade their ground facilities to keep up with increasing air traffic. In 1992, 25 million flights took off or landed at the nation's 100 largest airports. By 2005, the Federal Aviation Administration projects that number to increase by almost 38% to 34.5 million. Demand for concrete is greatest at these large facilities, because concrete provides the substantial pavement strength required to </w:t>
      </w:r>
      <w:r>
        <w:rPr>
          <w:rFonts w:ascii="Times New Roman" w:eastAsia="Times New Roman" w:hAnsi="Times New Roman"/>
          <w:b/>
          <w:sz w:val="28"/>
          <w:szCs w:val="28"/>
          <w:lang w:val="en-US" w:eastAsia="ru-RU"/>
        </w:rPr>
        <w:t>withstand</w:t>
      </w:r>
      <w:r>
        <w:rPr>
          <w:rFonts w:ascii="Times New Roman" w:eastAsia="Times New Roman" w:hAnsi="Times New Roman"/>
          <w:sz w:val="28"/>
          <w:szCs w:val="28"/>
          <w:lang w:val="en-US" w:eastAsia="ru-RU"/>
        </w:rPr>
        <w:t xml:space="preserve"> the impact of airplanes such as the 747, which can weigh more than 850,000 lb (382,000 kg.) when fully loaded. Some 1.1 million metric tons of portland cement were used in the United States for airport pavement projects in 1995, up 22% from a decade earlier, when 895,000 metric tons were used. Since there has been little demand for construction of new airports in the United States for some time</w:t>
      </w:r>
      <w:r w:rsidR="00CB4CAB">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val="en-US" w:eastAsia="ru-RU"/>
        </w:rPr>
        <w:t>—</w:t>
      </w:r>
      <w:r w:rsidR="00CB4CAB">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val="en-US" w:eastAsia="ru-RU"/>
        </w:rPr>
        <w:t>the Denver International Airport being a notable exception</w:t>
      </w:r>
      <w:r w:rsidR="00CB4CAB">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val="en-US" w:eastAsia="ru-RU"/>
        </w:rPr>
        <w:t>—</w:t>
      </w:r>
      <w:r w:rsidR="00CB4CAB">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val="en-US" w:eastAsia="ru-RU"/>
        </w:rPr>
        <w:t xml:space="preserve">most of this cement is going into concrete needed for existing airport pavements or adding new runways to existing airports. Engineers and contractors are taking advantage of </w:t>
      </w:r>
      <w:r>
        <w:rPr>
          <w:rFonts w:ascii="Times New Roman" w:eastAsia="Times New Roman" w:hAnsi="Times New Roman"/>
          <w:b/>
          <w:sz w:val="28"/>
          <w:szCs w:val="28"/>
          <w:lang w:val="en-US" w:eastAsia="ru-RU"/>
        </w:rPr>
        <w:t>fast-track technology</w:t>
      </w:r>
      <w:r>
        <w:rPr>
          <w:rFonts w:ascii="Times New Roman" w:eastAsia="Times New Roman" w:hAnsi="Times New Roman"/>
          <w:sz w:val="28"/>
          <w:szCs w:val="28"/>
          <w:lang w:val="en-US" w:eastAsia="ru-RU"/>
        </w:rPr>
        <w:t xml:space="preserve"> to upgrade ground facilities with minimal traffic </w:t>
      </w:r>
      <w:r>
        <w:rPr>
          <w:rFonts w:ascii="Times New Roman" w:eastAsia="Times New Roman" w:hAnsi="Times New Roman"/>
          <w:b/>
          <w:sz w:val="28"/>
          <w:szCs w:val="28"/>
          <w:lang w:val="en-US" w:eastAsia="ru-RU"/>
        </w:rPr>
        <w:t>disruption</w:t>
      </w:r>
      <w:r>
        <w:rPr>
          <w:rFonts w:ascii="Times New Roman" w:eastAsia="Times New Roman" w:hAnsi="Times New Roman"/>
          <w:sz w:val="28"/>
          <w:szCs w:val="28"/>
          <w:lang w:val="en-US" w:eastAsia="ru-RU"/>
        </w:rPr>
        <w:t xml:space="preserve">, and continue to hone design techniques to achieve maximum pavement life. The first United States airport runway was built in 1928 in Dearborn, Michigan, by the Ford Motor Company for a Ford-manufactured plane called the Silver Goose. This and other early runways used variable pavement thicknesses similar to those of early highways: concrete 8 or 9 in. (20 or 22.5 cm) deep at the edges and 6 or 7 in. (15 or 17.5 cm) thick at the center. In 1942, at the beginning of World War II, 93 million sq yd (74 million sq m) of airfield pavement was placed </w:t>
      </w:r>
      <w:r>
        <w:rPr>
          <w:rFonts w:ascii="Times New Roman" w:eastAsia="Times New Roman" w:hAnsi="Times New Roman"/>
          <w:sz w:val="28"/>
          <w:szCs w:val="28"/>
          <w:lang w:val="en-US" w:eastAsia="ru-RU"/>
        </w:rPr>
        <w:lastRenderedPageBreak/>
        <w:t xml:space="preserve">in the United States as the country mobilized to get planes airborne. At that time, 6 in. (15 cm) deep concrete pavements were the norm, but heavier airplanes created the need to increase concrete runway pavement depth to 12 in. (30 cm) thick. Eventually, engineers specified runway pavements as thick as 24 in. (60 cm) to accommodate heavy loads imposed by larger aircraft. The addition of more wheels to these airplanes, which better distributed the loads on the pavement, reduced the pavement depth required to 12 in. (30 cm) in the late 1940s. Today, specifications for airport concrete pavement vary depending on </w:t>
      </w:r>
      <w:r>
        <w:rPr>
          <w:rFonts w:ascii="Times New Roman" w:eastAsia="Times New Roman" w:hAnsi="Times New Roman"/>
          <w:b/>
          <w:sz w:val="28"/>
          <w:szCs w:val="28"/>
          <w:lang w:val="en-US" w:eastAsia="ru-RU"/>
        </w:rPr>
        <w:t>subgrade</w:t>
      </w:r>
      <w:r>
        <w:rPr>
          <w:rFonts w:ascii="Times New Roman" w:eastAsia="Times New Roman" w:hAnsi="Times New Roman"/>
          <w:sz w:val="28"/>
          <w:szCs w:val="28"/>
          <w:lang w:val="en-US" w:eastAsia="ru-RU"/>
        </w:rPr>
        <w:t xml:space="preserve"> conditions, expected loading, and anticipated pavement life-span. New concrete runways at non-</w:t>
      </w:r>
      <w:r>
        <w:rPr>
          <w:rFonts w:ascii="Times New Roman" w:eastAsia="Times New Roman" w:hAnsi="Times New Roman"/>
          <w:b/>
          <w:sz w:val="28"/>
          <w:szCs w:val="28"/>
          <w:lang w:val="en-US" w:eastAsia="ru-RU"/>
        </w:rPr>
        <w:t>hub</w:t>
      </w:r>
      <w:r>
        <w:rPr>
          <w:rFonts w:ascii="Times New Roman" w:eastAsia="Times New Roman" w:hAnsi="Times New Roman"/>
          <w:sz w:val="28"/>
          <w:szCs w:val="28"/>
          <w:lang w:val="en-US" w:eastAsia="ru-RU"/>
        </w:rPr>
        <w:t xml:space="preserve"> airports generally range in thickness from 9 to 12 in. (22.5 to 30 cm), while runways at hub airports often are constructed 15 to 18 in. (37.5 to 45 cm) thick to withstand larger and more frequent loading.</w:t>
      </w:r>
    </w:p>
    <w:p w:rsidR="00656A70" w:rsidRDefault="009D1257">
      <w:pPr>
        <w:pStyle w:val="afa"/>
        <w:numPr>
          <w:ilvl w:val="1"/>
          <w:numId w:val="10"/>
        </w:numPr>
        <w:spacing w:after="0" w:line="240" w:lineRule="auto"/>
        <w:rPr>
          <w:rFonts w:ascii="Times New Roman" w:eastAsia="Times New Roman" w:hAnsi="Times New Roman"/>
          <w:b/>
          <w:sz w:val="28"/>
          <w:szCs w:val="28"/>
          <w:lang w:val="en-US" w:eastAsia="ru-RU"/>
        </w:rPr>
      </w:pPr>
      <w:r>
        <w:rPr>
          <w:rFonts w:ascii="Times New Roman" w:eastAsia="Times New Roman" w:hAnsi="Times New Roman"/>
          <w:b/>
          <w:sz w:val="28"/>
          <w:szCs w:val="28"/>
          <w:lang w:val="en-US" w:eastAsia="ru-RU"/>
        </w:rPr>
        <w:t>Airfield traffic pattern</w:t>
      </w:r>
    </w:p>
    <w:p w:rsidR="00656A70" w:rsidRDefault="009D1257">
      <w:pPr>
        <w:spacing w:after="0" w:line="240" w:lineRule="auto"/>
        <w:ind w:firstLine="360"/>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All airports use a </w:t>
      </w:r>
      <w:hyperlink r:id="rId69" w:tooltip="Airfield traffic pattern" w:history="1">
        <w:r>
          <w:rPr>
            <w:rFonts w:ascii="Times New Roman" w:eastAsia="Times New Roman" w:hAnsi="Times New Roman"/>
            <w:b/>
            <w:sz w:val="28"/>
            <w:szCs w:val="28"/>
            <w:lang w:val="en-US" w:eastAsia="ru-RU"/>
          </w:rPr>
          <w:t>traffic pattern</w:t>
        </w:r>
      </w:hyperlink>
      <w:r>
        <w:rPr>
          <w:rFonts w:ascii="Times New Roman" w:eastAsia="Times New Roman" w:hAnsi="Times New Roman"/>
          <w:sz w:val="28"/>
          <w:szCs w:val="28"/>
          <w:lang w:val="en-US" w:eastAsia="ru-RU"/>
        </w:rPr>
        <w:t xml:space="preserve"> (often called a </w:t>
      </w:r>
      <w:r>
        <w:rPr>
          <w:rFonts w:ascii="Times New Roman" w:eastAsia="Times New Roman" w:hAnsi="Times New Roman"/>
          <w:i/>
          <w:iCs/>
          <w:sz w:val="28"/>
          <w:szCs w:val="28"/>
          <w:lang w:val="en-US" w:eastAsia="ru-RU"/>
        </w:rPr>
        <w:t xml:space="preserve">traffic </w:t>
      </w:r>
      <w:r>
        <w:rPr>
          <w:rFonts w:ascii="Times New Roman" w:eastAsia="Times New Roman" w:hAnsi="Times New Roman"/>
          <w:b/>
          <w:i/>
          <w:iCs/>
          <w:sz w:val="28"/>
          <w:szCs w:val="28"/>
          <w:lang w:val="en-US" w:eastAsia="ru-RU"/>
        </w:rPr>
        <w:t>circuit</w:t>
      </w:r>
      <w:r>
        <w:rPr>
          <w:rFonts w:ascii="Times New Roman" w:eastAsia="Times New Roman" w:hAnsi="Times New Roman"/>
          <w:b/>
          <w:sz w:val="28"/>
          <w:szCs w:val="28"/>
          <w:lang w:val="en-US" w:eastAsia="ru-RU"/>
        </w:rPr>
        <w:t xml:space="preserve"> </w:t>
      </w:r>
      <w:r>
        <w:rPr>
          <w:rFonts w:ascii="Times New Roman" w:eastAsia="Times New Roman" w:hAnsi="Times New Roman"/>
          <w:sz w:val="28"/>
          <w:szCs w:val="28"/>
          <w:lang w:val="en-US" w:eastAsia="ru-RU"/>
        </w:rPr>
        <w:t xml:space="preserve">outside the U.S.) to assure smooth traffic flow between departing and arriving aircraft. Generally, this pattern is a circuit consisting of five "legs" that form a rectangle (two legs and the runway form one side, with the remaining legs forming three more sides). Each leg is named (see diagram), and </w:t>
      </w:r>
      <w:r>
        <w:rPr>
          <w:rFonts w:ascii="Times New Roman" w:eastAsia="Times New Roman" w:hAnsi="Times New Roman"/>
          <w:b/>
          <w:sz w:val="28"/>
          <w:szCs w:val="28"/>
          <w:lang w:val="en-US" w:eastAsia="ru-RU"/>
        </w:rPr>
        <w:t xml:space="preserve">ATC </w:t>
      </w:r>
      <w:r>
        <w:rPr>
          <w:rFonts w:ascii="Times New Roman" w:eastAsia="Times New Roman" w:hAnsi="Times New Roman"/>
          <w:sz w:val="28"/>
          <w:szCs w:val="28"/>
          <w:lang w:val="en-US" w:eastAsia="ru-RU"/>
        </w:rPr>
        <w:t xml:space="preserve">directs pilots on how to join and leave the circuit. Traffic patterns are flown at one specific </w:t>
      </w:r>
      <w:r>
        <w:rPr>
          <w:rFonts w:ascii="Times New Roman" w:eastAsia="Times New Roman" w:hAnsi="Times New Roman"/>
          <w:b/>
          <w:sz w:val="28"/>
          <w:szCs w:val="28"/>
          <w:lang w:val="en-US" w:eastAsia="ru-RU"/>
        </w:rPr>
        <w:t>altitude</w:t>
      </w:r>
      <w:r>
        <w:rPr>
          <w:rFonts w:ascii="Times New Roman" w:eastAsia="Times New Roman" w:hAnsi="Times New Roman"/>
          <w:sz w:val="28"/>
          <w:szCs w:val="28"/>
          <w:lang w:val="en-US" w:eastAsia="ru-RU"/>
        </w:rPr>
        <w:t xml:space="preserve">, usually 800 or 1,000 ft (244 or 305 m) </w:t>
      </w:r>
      <w:hyperlink r:id="rId70" w:tooltip="Above ground level" w:history="1">
        <w:r>
          <w:rPr>
            <w:rFonts w:ascii="Times New Roman" w:eastAsia="Times New Roman" w:hAnsi="Times New Roman"/>
            <w:sz w:val="28"/>
            <w:szCs w:val="28"/>
            <w:lang w:val="en-US" w:eastAsia="ru-RU"/>
          </w:rPr>
          <w:t>above ground level</w:t>
        </w:r>
      </w:hyperlink>
      <w:r>
        <w:rPr>
          <w:rFonts w:ascii="Times New Roman" w:eastAsia="Times New Roman" w:hAnsi="Times New Roman"/>
          <w:sz w:val="28"/>
          <w:szCs w:val="28"/>
          <w:lang w:val="en-US" w:eastAsia="ru-RU"/>
        </w:rPr>
        <w:t xml:space="preserve"> (AGL). Standard traffic patterns are </w:t>
      </w:r>
      <w:r>
        <w:rPr>
          <w:rFonts w:ascii="Times New Roman" w:eastAsia="Times New Roman" w:hAnsi="Times New Roman"/>
          <w:i/>
          <w:iCs/>
          <w:sz w:val="28"/>
          <w:szCs w:val="28"/>
          <w:lang w:val="en-US" w:eastAsia="ru-RU"/>
        </w:rPr>
        <w:t>left-handed</w:t>
      </w:r>
      <w:r>
        <w:rPr>
          <w:rFonts w:ascii="Times New Roman" w:eastAsia="Times New Roman" w:hAnsi="Times New Roman"/>
          <w:sz w:val="28"/>
          <w:szCs w:val="28"/>
          <w:lang w:val="en-US" w:eastAsia="ru-RU"/>
        </w:rPr>
        <w:t xml:space="preserve">, meaning all turns are made to the left. Right-handed patterns do exist, usually because of obstacles such as a </w:t>
      </w:r>
      <w:hyperlink r:id="rId71" w:tooltip="Mountain" w:history="1">
        <w:r>
          <w:rPr>
            <w:rFonts w:ascii="Times New Roman" w:eastAsia="Times New Roman" w:hAnsi="Times New Roman"/>
            <w:sz w:val="28"/>
            <w:szCs w:val="28"/>
            <w:lang w:val="en-US" w:eastAsia="ru-RU"/>
          </w:rPr>
          <w:t>mountain</w:t>
        </w:r>
      </w:hyperlink>
      <w:r>
        <w:rPr>
          <w:rFonts w:ascii="Times New Roman" w:eastAsia="Times New Roman" w:hAnsi="Times New Roman"/>
          <w:sz w:val="28"/>
          <w:szCs w:val="28"/>
          <w:lang w:val="en-US" w:eastAsia="ru-RU"/>
        </w:rPr>
        <w:t xml:space="preserve">, or to reduce noise for local residents. The predetermined circuit helps traffic flow smoothly because all pilots know what to expect, and helps reduce the chance of a </w:t>
      </w:r>
      <w:hyperlink r:id="rId72" w:tooltip="Mid-air collision" w:history="1">
        <w:r>
          <w:rPr>
            <w:rFonts w:ascii="Times New Roman" w:eastAsia="Times New Roman" w:hAnsi="Times New Roman"/>
            <w:b/>
            <w:sz w:val="28"/>
            <w:szCs w:val="28"/>
            <w:lang w:val="en-US" w:eastAsia="ru-RU"/>
          </w:rPr>
          <w:t>mid-air collision</w:t>
        </w:r>
      </w:hyperlink>
      <w:r>
        <w:rPr>
          <w:rFonts w:ascii="Times New Roman" w:eastAsia="Times New Roman" w:hAnsi="Times New Roman"/>
          <w:b/>
          <w:sz w:val="28"/>
          <w:szCs w:val="28"/>
          <w:lang w:val="en-US" w:eastAsia="ru-RU"/>
        </w:rPr>
        <w:t xml:space="preserve">. </w:t>
      </w:r>
      <w:r>
        <w:rPr>
          <w:rFonts w:ascii="Times New Roman" w:eastAsia="Times New Roman" w:hAnsi="Times New Roman"/>
          <w:sz w:val="28"/>
          <w:szCs w:val="28"/>
          <w:lang w:val="en-US" w:eastAsia="ru-RU"/>
        </w:rPr>
        <w:t xml:space="preserve">At extremely large airports, a circuit is in place but not usually used. Rather, aircraft (usually only commercial with long routes) request </w:t>
      </w:r>
      <w:r>
        <w:rPr>
          <w:rFonts w:ascii="Times New Roman" w:eastAsia="Times New Roman" w:hAnsi="Times New Roman"/>
          <w:b/>
          <w:sz w:val="28"/>
          <w:szCs w:val="28"/>
          <w:lang w:val="en-US" w:eastAsia="ru-RU"/>
        </w:rPr>
        <w:t>approach clearance</w:t>
      </w:r>
      <w:r>
        <w:rPr>
          <w:rFonts w:ascii="Times New Roman" w:eastAsia="Times New Roman" w:hAnsi="Times New Roman"/>
          <w:sz w:val="28"/>
          <w:szCs w:val="28"/>
          <w:lang w:val="en-US" w:eastAsia="ru-RU"/>
        </w:rPr>
        <w:t xml:space="preserve"> while they are still hours away from the airport, often before they even takeoff from their departure point. Large airports have a frequency called </w:t>
      </w:r>
      <w:r>
        <w:rPr>
          <w:rFonts w:ascii="Times New Roman" w:eastAsia="Times New Roman" w:hAnsi="Times New Roman"/>
          <w:i/>
          <w:iCs/>
          <w:sz w:val="28"/>
          <w:szCs w:val="28"/>
          <w:lang w:val="en-US" w:eastAsia="ru-RU"/>
        </w:rPr>
        <w:t>Clearance Delivery</w:t>
      </w:r>
      <w:r>
        <w:rPr>
          <w:rFonts w:ascii="Times New Roman" w:eastAsia="Times New Roman" w:hAnsi="Times New Roman"/>
          <w:sz w:val="28"/>
          <w:szCs w:val="28"/>
          <w:lang w:val="en-US" w:eastAsia="ru-RU"/>
        </w:rPr>
        <w:t xml:space="preserve"> which is used by departing aircraft specifically for this purpose. This then allows aircraft to take the most direct </w:t>
      </w:r>
      <w:r>
        <w:rPr>
          <w:rFonts w:ascii="Times New Roman" w:eastAsia="Times New Roman" w:hAnsi="Times New Roman"/>
          <w:b/>
          <w:sz w:val="28"/>
          <w:szCs w:val="28"/>
          <w:lang w:val="en-US" w:eastAsia="ru-RU"/>
        </w:rPr>
        <w:t>approach path</w:t>
      </w:r>
      <w:r>
        <w:rPr>
          <w:rFonts w:ascii="Times New Roman" w:eastAsia="Times New Roman" w:hAnsi="Times New Roman"/>
          <w:sz w:val="28"/>
          <w:szCs w:val="28"/>
          <w:lang w:val="en-US" w:eastAsia="ru-RU"/>
        </w:rPr>
        <w:t xml:space="preserve"> to the runway and land without worrying about interference from other aircraft. While this system keeps the airspace free and is simpler for pilots, it requires detailed knowledge of how aircraft are planning to use the airport ahead of time and is therefore only possible with large commercial airliners on pre-scheduled flights. The system has recently become so advanced that controllers can predict whether an aircraft will be delayed on landing before it even takes off; that aircraft can then be delayed on the ground, rather than wasting expensive fuel waiting in the air.</w:t>
      </w:r>
    </w:p>
    <w:p w:rsidR="00656A70" w:rsidRDefault="009D1257">
      <w:pPr>
        <w:pStyle w:val="afa"/>
        <w:numPr>
          <w:ilvl w:val="1"/>
          <w:numId w:val="10"/>
        </w:numPr>
        <w:spacing w:after="0" w:line="240" w:lineRule="auto"/>
        <w:jc w:val="both"/>
        <w:rPr>
          <w:rFonts w:ascii="Times New Roman" w:eastAsia="Times New Roman" w:hAnsi="Times New Roman"/>
          <w:b/>
          <w:sz w:val="28"/>
          <w:szCs w:val="28"/>
          <w:lang w:val="en-US" w:eastAsia="ru-RU"/>
        </w:rPr>
      </w:pPr>
      <w:r>
        <w:rPr>
          <w:rFonts w:ascii="Times New Roman" w:eastAsia="Times New Roman" w:hAnsi="Times New Roman"/>
          <w:b/>
          <w:sz w:val="28"/>
          <w:szCs w:val="28"/>
          <w:lang w:val="en-US" w:eastAsia="ru-RU"/>
        </w:rPr>
        <w:t>A taxiway</w:t>
      </w:r>
    </w:p>
    <w:p w:rsidR="00656A70" w:rsidRDefault="009D1257">
      <w:pPr>
        <w:spacing w:after="0" w:line="240" w:lineRule="auto"/>
        <w:ind w:firstLine="360"/>
        <w:contextualSpacing/>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A </w:t>
      </w:r>
      <w:r>
        <w:rPr>
          <w:rFonts w:ascii="Times New Roman" w:eastAsia="Times New Roman" w:hAnsi="Times New Roman" w:cs="Times New Roman"/>
          <w:b/>
          <w:bCs/>
          <w:sz w:val="28"/>
          <w:szCs w:val="28"/>
          <w:lang w:val="en-US" w:eastAsia="ru-RU"/>
        </w:rPr>
        <w:t>taxiway</w:t>
      </w:r>
      <w:r>
        <w:rPr>
          <w:rFonts w:ascii="Times New Roman" w:eastAsia="Times New Roman" w:hAnsi="Times New Roman" w:cs="Times New Roman"/>
          <w:sz w:val="28"/>
          <w:szCs w:val="28"/>
          <w:lang w:val="en-US" w:eastAsia="ru-RU"/>
        </w:rPr>
        <w:t xml:space="preserve"> is a path on an </w:t>
      </w:r>
      <w:hyperlink r:id="rId73" w:tooltip="Airport" w:history="1">
        <w:r>
          <w:rPr>
            <w:rFonts w:ascii="Times New Roman" w:eastAsia="Times New Roman" w:hAnsi="Times New Roman" w:cs="Times New Roman"/>
            <w:sz w:val="28"/>
            <w:szCs w:val="28"/>
            <w:lang w:val="en-US" w:eastAsia="ru-RU"/>
          </w:rPr>
          <w:t>airport</w:t>
        </w:r>
      </w:hyperlink>
      <w:r>
        <w:rPr>
          <w:rFonts w:ascii="Times New Roman" w:eastAsia="Times New Roman" w:hAnsi="Times New Roman" w:cs="Times New Roman"/>
          <w:sz w:val="28"/>
          <w:szCs w:val="28"/>
          <w:lang w:val="en-US" w:eastAsia="ru-RU"/>
        </w:rPr>
        <w:t xml:space="preserve"> connecting </w:t>
      </w:r>
      <w:hyperlink r:id="rId74" w:tooltip="Runway" w:history="1">
        <w:r>
          <w:rPr>
            <w:rFonts w:ascii="Times New Roman" w:eastAsia="Times New Roman" w:hAnsi="Times New Roman" w:cs="Times New Roman"/>
            <w:sz w:val="28"/>
            <w:szCs w:val="28"/>
            <w:lang w:val="en-US" w:eastAsia="ru-RU"/>
          </w:rPr>
          <w:t>runways</w:t>
        </w:r>
      </w:hyperlink>
      <w:r>
        <w:rPr>
          <w:rFonts w:ascii="Times New Roman" w:eastAsia="Times New Roman" w:hAnsi="Times New Roman" w:cs="Times New Roman"/>
          <w:sz w:val="28"/>
          <w:szCs w:val="28"/>
          <w:lang w:val="en-US" w:eastAsia="ru-RU"/>
        </w:rPr>
        <w:t xml:space="preserve"> with </w:t>
      </w:r>
      <w:hyperlink r:id="rId75" w:tooltip="Airport ramp" w:history="1">
        <w:r>
          <w:rPr>
            <w:rFonts w:ascii="Times New Roman" w:eastAsia="Times New Roman" w:hAnsi="Times New Roman" w:cs="Times New Roman"/>
            <w:b/>
            <w:sz w:val="28"/>
            <w:szCs w:val="28"/>
            <w:lang w:val="en-US" w:eastAsia="ru-RU"/>
          </w:rPr>
          <w:t>ramps</w:t>
        </w:r>
      </w:hyperlink>
      <w:r>
        <w:rPr>
          <w:rFonts w:ascii="Times New Roman" w:eastAsia="Times New Roman" w:hAnsi="Times New Roman" w:cs="Times New Roman"/>
          <w:b/>
          <w:sz w:val="28"/>
          <w:szCs w:val="28"/>
          <w:lang w:val="en-US" w:eastAsia="ru-RU"/>
        </w:rPr>
        <w:t xml:space="preserve">, </w:t>
      </w:r>
      <w:hyperlink r:id="rId76" w:tooltip="Hangar" w:history="1">
        <w:r>
          <w:rPr>
            <w:rFonts w:ascii="Times New Roman" w:eastAsia="Times New Roman" w:hAnsi="Times New Roman" w:cs="Times New Roman"/>
            <w:b/>
            <w:sz w:val="28"/>
            <w:szCs w:val="28"/>
            <w:lang w:val="en-US" w:eastAsia="ru-RU"/>
          </w:rPr>
          <w:t>hangars</w:t>
        </w:r>
      </w:hyperlink>
      <w:r>
        <w:rPr>
          <w:rFonts w:ascii="Times New Roman" w:eastAsia="Times New Roman" w:hAnsi="Times New Roman" w:cs="Times New Roman"/>
          <w:sz w:val="28"/>
          <w:szCs w:val="28"/>
          <w:lang w:val="en-US" w:eastAsia="ru-RU"/>
        </w:rPr>
        <w:t xml:space="preserve">, </w:t>
      </w:r>
      <w:hyperlink r:id="rId77" w:tooltip="Airport terminal" w:history="1">
        <w:r>
          <w:rPr>
            <w:rFonts w:ascii="Times New Roman" w:eastAsia="Times New Roman" w:hAnsi="Times New Roman" w:cs="Times New Roman"/>
            <w:sz w:val="28"/>
            <w:szCs w:val="28"/>
            <w:lang w:val="en-US" w:eastAsia="ru-RU"/>
          </w:rPr>
          <w:t>terminals</w:t>
        </w:r>
      </w:hyperlink>
      <w:r>
        <w:rPr>
          <w:rFonts w:ascii="Times New Roman" w:eastAsia="Times New Roman" w:hAnsi="Times New Roman" w:cs="Times New Roman"/>
          <w:sz w:val="28"/>
          <w:szCs w:val="28"/>
          <w:lang w:val="en-US" w:eastAsia="ru-RU"/>
        </w:rPr>
        <w:t xml:space="preserve"> and other facilities. They mostly have hard surface such as </w:t>
      </w:r>
      <w:hyperlink r:id="rId78" w:tooltip="Asphalt" w:history="1">
        <w:r>
          <w:rPr>
            <w:rFonts w:ascii="Times New Roman" w:eastAsia="Times New Roman" w:hAnsi="Times New Roman" w:cs="Times New Roman"/>
            <w:sz w:val="28"/>
            <w:szCs w:val="28"/>
            <w:lang w:val="en-US" w:eastAsia="ru-RU"/>
          </w:rPr>
          <w:t>asphalt</w:t>
        </w:r>
      </w:hyperlink>
      <w:r>
        <w:rPr>
          <w:rFonts w:ascii="Times New Roman" w:eastAsia="Times New Roman" w:hAnsi="Times New Roman" w:cs="Times New Roman"/>
          <w:sz w:val="28"/>
          <w:szCs w:val="28"/>
          <w:lang w:val="en-US" w:eastAsia="ru-RU"/>
        </w:rPr>
        <w:t xml:space="preserve"> or </w:t>
      </w:r>
      <w:hyperlink r:id="rId79" w:tooltip="Concrete" w:history="1">
        <w:r>
          <w:rPr>
            <w:rFonts w:ascii="Times New Roman" w:eastAsia="Times New Roman" w:hAnsi="Times New Roman" w:cs="Times New Roman"/>
            <w:sz w:val="28"/>
            <w:szCs w:val="28"/>
            <w:lang w:val="en-US" w:eastAsia="ru-RU"/>
          </w:rPr>
          <w:t>concrete</w:t>
        </w:r>
      </w:hyperlink>
      <w:r>
        <w:rPr>
          <w:rFonts w:ascii="Times New Roman" w:eastAsia="Times New Roman" w:hAnsi="Times New Roman" w:cs="Times New Roman"/>
          <w:sz w:val="28"/>
          <w:szCs w:val="28"/>
          <w:lang w:val="en-US" w:eastAsia="ru-RU"/>
        </w:rPr>
        <w:t xml:space="preserve">, although smaller airports sometimes use </w:t>
      </w:r>
      <w:hyperlink r:id="rId80" w:tooltip="Gravel" w:history="1">
        <w:r>
          <w:rPr>
            <w:rFonts w:ascii="Times New Roman" w:eastAsia="Times New Roman" w:hAnsi="Times New Roman" w:cs="Times New Roman"/>
            <w:sz w:val="28"/>
            <w:szCs w:val="28"/>
            <w:lang w:val="en-US" w:eastAsia="ru-RU"/>
          </w:rPr>
          <w:t>gravel</w:t>
        </w:r>
      </w:hyperlink>
      <w:r>
        <w:rPr>
          <w:rFonts w:ascii="Times New Roman" w:eastAsia="Times New Roman" w:hAnsi="Times New Roman" w:cs="Times New Roman"/>
          <w:sz w:val="28"/>
          <w:szCs w:val="28"/>
          <w:lang w:val="en-US" w:eastAsia="ru-RU"/>
        </w:rPr>
        <w:t xml:space="preserve"> or </w:t>
      </w:r>
      <w:hyperlink r:id="rId81" w:tooltip="Grass" w:history="1">
        <w:r>
          <w:rPr>
            <w:rFonts w:ascii="Times New Roman" w:eastAsia="Times New Roman" w:hAnsi="Times New Roman" w:cs="Times New Roman"/>
            <w:sz w:val="28"/>
            <w:szCs w:val="28"/>
            <w:lang w:val="en-US" w:eastAsia="ru-RU"/>
          </w:rPr>
          <w:t>grass</w:t>
        </w:r>
      </w:hyperlink>
      <w:r>
        <w:rPr>
          <w:rFonts w:ascii="Times New Roman" w:eastAsia="Times New Roman" w:hAnsi="Times New Roman" w:cs="Times New Roman"/>
          <w:sz w:val="28"/>
          <w:szCs w:val="28"/>
          <w:lang w:val="en-US" w:eastAsia="ru-RU"/>
        </w:rPr>
        <w:t xml:space="preserve">. Busy airports typically construct </w:t>
      </w:r>
      <w:r>
        <w:rPr>
          <w:rFonts w:ascii="Times New Roman" w:eastAsia="Times New Roman" w:hAnsi="Times New Roman" w:cs="Times New Roman"/>
          <w:bCs/>
          <w:sz w:val="28"/>
          <w:szCs w:val="28"/>
          <w:lang w:val="en-US" w:eastAsia="ru-RU"/>
        </w:rPr>
        <w:t>high-speed</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bCs/>
          <w:sz w:val="28"/>
          <w:szCs w:val="28"/>
          <w:lang w:val="en-US" w:eastAsia="ru-RU"/>
        </w:rPr>
        <w:t>taxiways</w:t>
      </w:r>
      <w:r>
        <w:rPr>
          <w:rFonts w:ascii="Times New Roman" w:eastAsia="Times New Roman" w:hAnsi="Times New Roman" w:cs="Times New Roman"/>
          <w:sz w:val="28"/>
          <w:szCs w:val="28"/>
          <w:lang w:val="en-US" w:eastAsia="ru-RU"/>
        </w:rPr>
        <w:t xml:space="preserve"> in order to allow </w:t>
      </w:r>
      <w:hyperlink r:id="rId82" w:tooltip="Aircraft" w:history="1">
        <w:r>
          <w:rPr>
            <w:rFonts w:ascii="Times New Roman" w:eastAsia="Times New Roman" w:hAnsi="Times New Roman" w:cs="Times New Roman"/>
            <w:sz w:val="28"/>
            <w:szCs w:val="28"/>
            <w:lang w:val="en-US" w:eastAsia="ru-RU"/>
          </w:rPr>
          <w:t>aircraft</w:t>
        </w:r>
      </w:hyperlink>
      <w:r>
        <w:rPr>
          <w:rFonts w:ascii="Times New Roman" w:eastAsia="Times New Roman" w:hAnsi="Times New Roman" w:cs="Times New Roman"/>
          <w:sz w:val="28"/>
          <w:szCs w:val="28"/>
          <w:lang w:val="en-US" w:eastAsia="ru-RU"/>
        </w:rPr>
        <w:t xml:space="preserve"> to leave the runway at higher speeds. This allows the aircraft </w:t>
      </w:r>
      <w:r>
        <w:rPr>
          <w:rFonts w:ascii="Times New Roman" w:eastAsia="Times New Roman" w:hAnsi="Times New Roman" w:cs="Times New Roman"/>
          <w:b/>
          <w:sz w:val="28"/>
          <w:szCs w:val="28"/>
          <w:lang w:val="en-US" w:eastAsia="ru-RU"/>
        </w:rPr>
        <w:t>to vacate</w:t>
      </w:r>
      <w:r>
        <w:rPr>
          <w:rFonts w:ascii="Times New Roman" w:eastAsia="Times New Roman" w:hAnsi="Times New Roman" w:cs="Times New Roman"/>
          <w:sz w:val="28"/>
          <w:szCs w:val="28"/>
          <w:lang w:val="en-US" w:eastAsia="ru-RU"/>
        </w:rPr>
        <w:t xml:space="preserve"> the </w:t>
      </w:r>
      <w:hyperlink r:id="rId83" w:tooltip="Runway" w:history="1">
        <w:r>
          <w:rPr>
            <w:rFonts w:ascii="Times New Roman" w:eastAsia="Times New Roman" w:hAnsi="Times New Roman" w:cs="Times New Roman"/>
            <w:sz w:val="28"/>
            <w:szCs w:val="28"/>
            <w:lang w:val="en-US" w:eastAsia="ru-RU"/>
          </w:rPr>
          <w:t>runway</w:t>
        </w:r>
      </w:hyperlink>
      <w:r>
        <w:rPr>
          <w:rFonts w:ascii="Times New Roman" w:eastAsia="Times New Roman" w:hAnsi="Times New Roman" w:cs="Times New Roman"/>
          <w:sz w:val="28"/>
          <w:szCs w:val="28"/>
          <w:lang w:val="en-US" w:eastAsia="ru-RU"/>
        </w:rPr>
        <w:t xml:space="preserve"> quicker, permitting another to land or depart in a shorter space of time. </w:t>
      </w:r>
      <w:r>
        <w:rPr>
          <w:rFonts w:ascii="Times New Roman" w:hAnsi="Times New Roman" w:cs="Times New Roman"/>
          <w:sz w:val="28"/>
          <w:szCs w:val="28"/>
          <w:lang w:val="en-US"/>
        </w:rPr>
        <w:t xml:space="preserve">The signs can often be combined, </w:t>
      </w:r>
      <w:r>
        <w:rPr>
          <w:rFonts w:ascii="Times New Roman" w:hAnsi="Times New Roman" w:cs="Times New Roman"/>
          <w:sz w:val="28"/>
          <w:szCs w:val="28"/>
          <w:lang w:val="en-US"/>
        </w:rPr>
        <w:lastRenderedPageBreak/>
        <w:t xml:space="preserve">in this case a direction sign, a location sign, and a runway sign. </w:t>
      </w:r>
      <w:r>
        <w:rPr>
          <w:rFonts w:ascii="Times New Roman" w:eastAsia="Times New Roman" w:hAnsi="Times New Roman" w:cs="Times New Roman"/>
          <w:sz w:val="28"/>
          <w:szCs w:val="28"/>
          <w:lang w:val="en-US" w:eastAsia="ru-RU"/>
        </w:rPr>
        <w:t xml:space="preserve">Airport guidance signs provide direction and information to taxiing aircraft and airport vehicles. Smaller airports may have few or no signs, relying instead on airport diagrams and charts. There are two classes of </w:t>
      </w:r>
      <w:hyperlink r:id="rId84" w:tooltip="Signage" w:history="1">
        <w:r>
          <w:rPr>
            <w:rFonts w:ascii="Times New Roman" w:eastAsia="Times New Roman" w:hAnsi="Times New Roman" w:cs="Times New Roman"/>
            <w:sz w:val="28"/>
            <w:szCs w:val="28"/>
            <w:lang w:val="en-US" w:eastAsia="ru-RU"/>
          </w:rPr>
          <w:t>signage</w:t>
        </w:r>
      </w:hyperlink>
      <w:r>
        <w:rPr>
          <w:rFonts w:ascii="Times New Roman" w:eastAsia="Times New Roman" w:hAnsi="Times New Roman" w:cs="Times New Roman"/>
          <w:sz w:val="28"/>
          <w:szCs w:val="28"/>
          <w:lang w:val="en-US" w:eastAsia="ru-RU"/>
        </w:rPr>
        <w:t xml:space="preserve"> at airports, with several types of each: </w:t>
      </w:r>
      <w:r>
        <w:rPr>
          <w:rFonts w:ascii="Times New Roman" w:eastAsia="Times New Roman" w:hAnsi="Times New Roman" w:cs="Times New Roman"/>
          <w:b/>
          <w:bCs/>
          <w:sz w:val="28"/>
          <w:szCs w:val="28"/>
          <w:lang w:val="en-US"/>
        </w:rPr>
        <w:t>mandatory instruction signs</w:t>
      </w:r>
      <w:r>
        <w:rPr>
          <w:rFonts w:ascii="Times New Roman" w:eastAsia="Times New Roman" w:hAnsi="Times New Roman" w:cs="Times New Roman"/>
          <w:sz w:val="28"/>
          <w:szCs w:val="28"/>
          <w:lang w:val="en-US" w:eastAsia="ru-RU"/>
        </w:rPr>
        <w:t>. Mandatory instruction signs are white on red. They show entrances to runways or critical areas. Vehicles and aircraft are required to stop at these signs until the control tower gives clearance to proceed.</w:t>
      </w:r>
    </w:p>
    <w:p w:rsidR="00656A70" w:rsidRDefault="009D1257">
      <w:pPr>
        <w:numPr>
          <w:ilvl w:val="0"/>
          <w:numId w:val="12"/>
        </w:numPr>
        <w:spacing w:before="100" w:beforeAutospacing="1" w:after="100" w:afterAutospacing="1" w:line="24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Runway signs – White text on a red background. These signs identify a runway </w:t>
      </w:r>
      <w:r>
        <w:rPr>
          <w:rFonts w:ascii="Times New Roman" w:hAnsi="Times New Roman" w:cs="Times New Roman"/>
          <w:b/>
          <w:sz w:val="28"/>
          <w:szCs w:val="28"/>
          <w:lang w:val="en-US"/>
        </w:rPr>
        <w:t>intersection</w:t>
      </w:r>
      <w:r>
        <w:rPr>
          <w:rFonts w:ascii="Times New Roman" w:hAnsi="Times New Roman" w:cs="Times New Roman"/>
          <w:sz w:val="28"/>
          <w:szCs w:val="28"/>
          <w:lang w:val="en-US"/>
        </w:rPr>
        <w:t xml:space="preserve"> ahead.</w:t>
      </w:r>
    </w:p>
    <w:p w:rsidR="00656A70" w:rsidRDefault="009D1257">
      <w:pPr>
        <w:numPr>
          <w:ilvl w:val="0"/>
          <w:numId w:val="12"/>
        </w:numPr>
        <w:spacing w:before="100" w:beforeAutospacing="1" w:after="100" w:afterAutospacing="1" w:line="24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Frequency change signs – Usually a stop sign and an instruction to change to another frequency. These signs are used at airports with different areas of ground control.</w:t>
      </w:r>
    </w:p>
    <w:p w:rsidR="00656A70" w:rsidRDefault="009D1257">
      <w:pPr>
        <w:numPr>
          <w:ilvl w:val="0"/>
          <w:numId w:val="12"/>
        </w:numPr>
        <w:spacing w:after="0" w:line="24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Holding position signs – A single </w:t>
      </w:r>
      <w:r>
        <w:rPr>
          <w:rFonts w:ascii="Times New Roman" w:hAnsi="Times New Roman" w:cs="Times New Roman"/>
          <w:b/>
          <w:sz w:val="28"/>
          <w:szCs w:val="28"/>
          <w:lang w:val="en-US"/>
        </w:rPr>
        <w:t>solid</w:t>
      </w:r>
      <w:r>
        <w:rPr>
          <w:rFonts w:ascii="Times New Roman" w:hAnsi="Times New Roman" w:cs="Times New Roman"/>
          <w:sz w:val="28"/>
          <w:szCs w:val="28"/>
          <w:lang w:val="en-US"/>
        </w:rPr>
        <w:t xml:space="preserve"> yellow </w:t>
      </w:r>
      <w:r>
        <w:rPr>
          <w:rFonts w:ascii="Times New Roman" w:hAnsi="Times New Roman" w:cs="Times New Roman"/>
          <w:b/>
          <w:sz w:val="28"/>
          <w:szCs w:val="28"/>
          <w:lang w:val="en-US"/>
        </w:rPr>
        <w:t>bar</w:t>
      </w:r>
      <w:r>
        <w:rPr>
          <w:rFonts w:ascii="Times New Roman" w:hAnsi="Times New Roman" w:cs="Times New Roman"/>
          <w:sz w:val="28"/>
          <w:szCs w:val="28"/>
          <w:lang w:val="en-US"/>
        </w:rPr>
        <w:t xml:space="preserve"> across a taxiway indicates a position where ground control may require a stop. If two solid yellow bars and two </w:t>
      </w:r>
      <w:r>
        <w:rPr>
          <w:rFonts w:ascii="Times New Roman" w:hAnsi="Times New Roman" w:cs="Times New Roman"/>
          <w:b/>
          <w:sz w:val="28"/>
          <w:szCs w:val="28"/>
          <w:lang w:val="en-US"/>
        </w:rPr>
        <w:t>dashed</w:t>
      </w:r>
      <w:r>
        <w:rPr>
          <w:rFonts w:ascii="Times New Roman" w:hAnsi="Times New Roman" w:cs="Times New Roman"/>
          <w:sz w:val="28"/>
          <w:szCs w:val="28"/>
          <w:lang w:val="en-US"/>
        </w:rPr>
        <w:t xml:space="preserve"> yellow </w:t>
      </w:r>
      <w:r>
        <w:rPr>
          <w:rFonts w:ascii="Times New Roman" w:hAnsi="Times New Roman" w:cs="Times New Roman"/>
          <w:b/>
          <w:sz w:val="28"/>
          <w:szCs w:val="28"/>
          <w:lang w:val="en-US"/>
        </w:rPr>
        <w:t>bars</w:t>
      </w:r>
      <w:r>
        <w:rPr>
          <w:rFonts w:ascii="Times New Roman" w:hAnsi="Times New Roman" w:cs="Times New Roman"/>
          <w:sz w:val="28"/>
          <w:szCs w:val="28"/>
          <w:lang w:val="en-US"/>
        </w:rPr>
        <w:t xml:space="preserve"> are encountered, this indicates a holding position for a runway intersection ahead; runway holding lines must never be crossed without permission. At some airports, a line of red lights across a taxiway is used during low visibility operations to indicate holding positions. </w:t>
      </w:r>
    </w:p>
    <w:p w:rsidR="00656A70" w:rsidRDefault="009D1257">
      <w:pPr>
        <w:spacing w:after="0" w:line="240" w:lineRule="auto"/>
        <w:jc w:val="both"/>
        <w:rPr>
          <w:rFonts w:ascii="Times New Roman" w:hAnsi="Times New Roman" w:cs="Times New Roman"/>
          <w:sz w:val="28"/>
          <w:szCs w:val="28"/>
          <w:lang w:val="en-US"/>
        </w:rPr>
      </w:pPr>
      <w:r>
        <w:rPr>
          <w:rFonts w:ascii="Times New Roman" w:eastAsia="Times New Roman" w:hAnsi="Times New Roman" w:cs="Times New Roman"/>
          <w:sz w:val="28"/>
          <w:szCs w:val="28"/>
          <w:lang w:val="en-US" w:eastAsia="ru-RU"/>
        </w:rPr>
        <w:t>For night operations, taxiways at many airports are equipped with lights, although some small airports are not equipped with them.</w:t>
      </w:r>
    </w:p>
    <w:p w:rsidR="00656A70" w:rsidRDefault="009D1257">
      <w:pPr>
        <w:numPr>
          <w:ilvl w:val="0"/>
          <w:numId w:val="10"/>
        </w:numPr>
        <w:spacing w:after="0" w:line="240" w:lineRule="auto"/>
        <w:jc w:val="both"/>
        <w:rPr>
          <w:rFonts w:ascii="Times New Roman" w:hAnsi="Times New Roman" w:cs="Times New Roman"/>
          <w:sz w:val="28"/>
          <w:szCs w:val="28"/>
        </w:rPr>
      </w:pPr>
      <w:r>
        <w:rPr>
          <w:rFonts w:ascii="Times New Roman" w:hAnsi="Times New Roman" w:cs="Times New Roman"/>
          <w:b/>
          <w:bCs/>
          <w:sz w:val="28"/>
          <w:szCs w:val="28"/>
          <w:lang w:val="en-US"/>
        </w:rPr>
        <w:t>Taxiway Edge Lights:</w:t>
      </w:r>
      <w:r>
        <w:rPr>
          <w:rFonts w:ascii="Times New Roman" w:hAnsi="Times New Roman" w:cs="Times New Roman"/>
          <w:sz w:val="28"/>
          <w:szCs w:val="28"/>
          <w:lang w:val="en-US"/>
        </w:rPr>
        <w:t xml:space="preserve"> used to outline the edges of taxiways during periods of darkness or restricted visibility conditions. </w:t>
      </w:r>
      <w:r>
        <w:rPr>
          <w:rFonts w:ascii="Times New Roman" w:hAnsi="Times New Roman" w:cs="Times New Roman"/>
          <w:sz w:val="28"/>
          <w:szCs w:val="28"/>
        </w:rPr>
        <w:t xml:space="preserve">These </w:t>
      </w:r>
      <w:r>
        <w:rPr>
          <w:rFonts w:ascii="Times New Roman" w:hAnsi="Times New Roman" w:cs="Times New Roman"/>
          <w:b/>
          <w:sz w:val="28"/>
          <w:szCs w:val="28"/>
        </w:rPr>
        <w:t xml:space="preserve">fixtures </w:t>
      </w:r>
      <w:r>
        <w:rPr>
          <w:rFonts w:ascii="Times New Roman" w:hAnsi="Times New Roman" w:cs="Times New Roman"/>
          <w:sz w:val="28"/>
          <w:szCs w:val="28"/>
        </w:rPr>
        <w:t xml:space="preserve">are elevated and emit </w:t>
      </w:r>
      <w:hyperlink r:id="rId85" w:tooltip="Blue" w:history="1">
        <w:r>
          <w:rPr>
            <w:rFonts w:ascii="Times New Roman" w:hAnsi="Times New Roman" w:cs="Times New Roman"/>
            <w:sz w:val="28"/>
            <w:szCs w:val="28"/>
          </w:rPr>
          <w:t>blue</w:t>
        </w:r>
      </w:hyperlink>
      <w:r>
        <w:rPr>
          <w:rFonts w:ascii="Times New Roman" w:hAnsi="Times New Roman" w:cs="Times New Roman"/>
          <w:sz w:val="28"/>
          <w:szCs w:val="28"/>
        </w:rPr>
        <w:t xml:space="preserve"> light.</w:t>
      </w:r>
    </w:p>
    <w:p w:rsidR="00656A70" w:rsidRDefault="009D1257">
      <w:pPr>
        <w:numPr>
          <w:ilvl w:val="0"/>
          <w:numId w:val="10"/>
        </w:numPr>
        <w:spacing w:before="100" w:beforeAutospacing="1" w:after="100" w:afterAutospacing="1" w:line="240" w:lineRule="auto"/>
        <w:jc w:val="both"/>
        <w:rPr>
          <w:rFonts w:ascii="Times New Roman" w:hAnsi="Times New Roman" w:cs="Times New Roman"/>
          <w:sz w:val="28"/>
          <w:szCs w:val="28"/>
          <w:lang w:val="en-US"/>
        </w:rPr>
      </w:pPr>
      <w:r>
        <w:rPr>
          <w:rFonts w:ascii="Times New Roman" w:hAnsi="Times New Roman" w:cs="Times New Roman"/>
          <w:b/>
          <w:bCs/>
          <w:sz w:val="28"/>
          <w:szCs w:val="28"/>
          <w:lang w:val="en-US"/>
        </w:rPr>
        <w:t>Taxiway Centerline Lights:</w:t>
      </w:r>
      <w:r>
        <w:rPr>
          <w:rFonts w:ascii="Times New Roman" w:hAnsi="Times New Roman" w:cs="Times New Roman"/>
          <w:sz w:val="28"/>
          <w:szCs w:val="28"/>
          <w:lang w:val="en-US"/>
        </w:rPr>
        <w:t xml:space="preserve"> They are steady burning and emit green light located along the taxiway centerline</w:t>
      </w:r>
    </w:p>
    <w:p w:rsidR="00656A70" w:rsidRDefault="009D1257">
      <w:pPr>
        <w:numPr>
          <w:ilvl w:val="0"/>
          <w:numId w:val="10"/>
        </w:numPr>
        <w:spacing w:before="100" w:beforeAutospacing="1" w:after="100" w:afterAutospacing="1" w:line="240" w:lineRule="auto"/>
        <w:jc w:val="both"/>
        <w:rPr>
          <w:rFonts w:ascii="Times New Roman" w:hAnsi="Times New Roman" w:cs="Times New Roman"/>
          <w:sz w:val="28"/>
          <w:szCs w:val="28"/>
          <w:lang w:val="en-US"/>
        </w:rPr>
      </w:pPr>
      <w:r>
        <w:rPr>
          <w:rFonts w:ascii="Times New Roman" w:hAnsi="Times New Roman" w:cs="Times New Roman"/>
          <w:b/>
          <w:bCs/>
          <w:sz w:val="28"/>
          <w:szCs w:val="28"/>
          <w:lang w:val="en-US"/>
        </w:rPr>
        <w:t>Clearance Bar Lights:</w:t>
      </w:r>
      <w:r>
        <w:rPr>
          <w:rFonts w:ascii="Times New Roman" w:hAnsi="Times New Roman" w:cs="Times New Roman"/>
          <w:sz w:val="28"/>
          <w:szCs w:val="28"/>
          <w:lang w:val="en-US"/>
        </w:rPr>
        <w:t xml:space="preserve"> Three in-pavement steady-burning yellow lights installed at holding positions on taxiways</w:t>
      </w:r>
    </w:p>
    <w:p w:rsidR="00656A70" w:rsidRDefault="009D1257">
      <w:pPr>
        <w:numPr>
          <w:ilvl w:val="0"/>
          <w:numId w:val="10"/>
        </w:numPr>
        <w:spacing w:before="100" w:beforeAutospacing="1" w:after="100" w:afterAutospacing="1" w:line="240" w:lineRule="auto"/>
        <w:jc w:val="both"/>
        <w:rPr>
          <w:rFonts w:ascii="Times New Roman" w:hAnsi="Times New Roman" w:cs="Times New Roman"/>
          <w:sz w:val="28"/>
          <w:szCs w:val="28"/>
          <w:lang w:val="en-US"/>
        </w:rPr>
      </w:pPr>
      <w:r>
        <w:rPr>
          <w:rFonts w:ascii="Times New Roman" w:hAnsi="Times New Roman" w:cs="Times New Roman"/>
          <w:b/>
          <w:bCs/>
          <w:sz w:val="28"/>
          <w:szCs w:val="28"/>
          <w:lang w:val="en-US"/>
        </w:rPr>
        <w:t>Runway Guard Lights:</w:t>
      </w:r>
      <w:r>
        <w:rPr>
          <w:rFonts w:ascii="Times New Roman" w:hAnsi="Times New Roman" w:cs="Times New Roman"/>
          <w:sz w:val="28"/>
          <w:szCs w:val="28"/>
          <w:lang w:val="en-US"/>
        </w:rPr>
        <w:t xml:space="preserve"> Either a pair of elevated flashing yellow lights installed on either side of the taxiway, or a row of in-pavement yellow lights installed across the entire taxiway, at the runway holding position marking at taxiway/runway intersections.</w:t>
      </w:r>
    </w:p>
    <w:p w:rsidR="00656A70" w:rsidRDefault="009D1257">
      <w:pPr>
        <w:numPr>
          <w:ilvl w:val="0"/>
          <w:numId w:val="10"/>
        </w:numPr>
        <w:spacing w:after="0" w:line="240" w:lineRule="auto"/>
        <w:jc w:val="both"/>
        <w:rPr>
          <w:rFonts w:ascii="Times New Roman" w:eastAsia="Times New Roman" w:hAnsi="Times New Roman" w:cs="Times New Roman"/>
          <w:sz w:val="28"/>
          <w:szCs w:val="28"/>
          <w:lang w:val="en-US" w:eastAsia="ru-RU"/>
        </w:rPr>
      </w:pPr>
      <w:r>
        <w:rPr>
          <w:rFonts w:ascii="Times New Roman" w:hAnsi="Times New Roman" w:cs="Times New Roman"/>
          <w:b/>
          <w:bCs/>
          <w:sz w:val="28"/>
          <w:szCs w:val="28"/>
          <w:lang w:val="en-US"/>
        </w:rPr>
        <w:t>Stop Bar Lights:</w:t>
      </w:r>
      <w:r>
        <w:rPr>
          <w:rFonts w:ascii="Times New Roman" w:hAnsi="Times New Roman" w:cs="Times New Roman"/>
          <w:sz w:val="28"/>
          <w:szCs w:val="28"/>
          <w:lang w:val="en-US"/>
        </w:rPr>
        <w:t xml:space="preserve"> A row of red, unidirectional, steady-burning in-pavement lights installed across the entire taxiway at the runway holding position, and elevated steady-burning red lights on each side used in low visibility conditions. </w:t>
      </w:r>
    </w:p>
    <w:p w:rsidR="00656A70" w:rsidRDefault="009D1257">
      <w:pPr>
        <w:spacing w:after="0" w:line="240" w:lineRule="auto"/>
        <w:ind w:firstLine="709"/>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Taxiway edge lights are spaced 75 feet apart. These lights can be closer together at taxiway intersections. On straight segments, Taxiway Centerline Lights are spaced at either 50 or 100 foot intervals depending on the minimum authorized visibility. On curved taxiway segments, Taxiway Centerline Lights may be required to be closer together.</w:t>
      </w:r>
    </w:p>
    <w:p w:rsidR="00656A70" w:rsidRDefault="009D1257">
      <w:pPr>
        <w:numPr>
          <w:ilvl w:val="0"/>
          <w:numId w:val="17"/>
        </w:numPr>
        <w:tabs>
          <w:tab w:val="clear" w:pos="425"/>
        </w:tabs>
        <w:spacing w:after="0" w:line="240" w:lineRule="auto"/>
        <w:jc w:val="both"/>
        <w:rPr>
          <w:rFonts w:ascii="Times New Roman" w:eastAsia="Calibri" w:hAnsi="Times New Roman" w:cs="Times New Roman"/>
          <w:b/>
          <w:bCs/>
          <w:sz w:val="28"/>
          <w:szCs w:val="26"/>
          <w:lang w:val="en-US"/>
        </w:rPr>
      </w:pPr>
      <w:r>
        <w:rPr>
          <w:rFonts w:ascii="Times New Roman" w:eastAsia="Calibri" w:hAnsi="Times New Roman" w:cs="Times New Roman"/>
          <w:b/>
          <w:bCs/>
          <w:sz w:val="28"/>
          <w:szCs w:val="26"/>
          <w:lang w:val="en-US"/>
        </w:rPr>
        <w:t>Make the summary of the text. Use the following phrases:</w:t>
      </w:r>
    </w:p>
    <w:tbl>
      <w:tblPr>
        <w:tblStyle w:val="af4"/>
        <w:tblW w:w="9345" w:type="dxa"/>
        <w:tblLayout w:type="fixed"/>
        <w:tblLook w:val="04A0" w:firstRow="1" w:lastRow="0" w:firstColumn="1" w:lastColumn="0" w:noHBand="0" w:noVBand="1"/>
      </w:tblPr>
      <w:tblGrid>
        <w:gridCol w:w="4672"/>
        <w:gridCol w:w="4673"/>
      </w:tblGrid>
      <w:tr w:rsidR="00656A70">
        <w:trPr>
          <w:trHeight w:val="1532"/>
        </w:trPr>
        <w:tc>
          <w:tcPr>
            <w:tcW w:w="4672" w:type="dxa"/>
          </w:tcPr>
          <w:p w:rsidR="00656A70" w:rsidRDefault="009D1257">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 xml:space="preserve">The text </w:t>
            </w:r>
          </w:p>
          <w:p w:rsidR="00656A70" w:rsidRDefault="00656A70">
            <w:pPr>
              <w:spacing w:after="0" w:line="240" w:lineRule="auto"/>
              <w:ind w:firstLine="709"/>
              <w:jc w:val="both"/>
              <w:rPr>
                <w:rFonts w:ascii="Times New Roman" w:eastAsia="Calibri" w:hAnsi="Times New Roman" w:cs="Times New Roman"/>
                <w:sz w:val="28"/>
                <w:szCs w:val="26"/>
                <w:lang w:val="en-US"/>
              </w:rPr>
            </w:pPr>
          </w:p>
          <w:p w:rsidR="00656A70" w:rsidRDefault="00656A70">
            <w:pPr>
              <w:spacing w:after="0" w:line="240" w:lineRule="auto"/>
              <w:ind w:firstLine="709"/>
              <w:jc w:val="both"/>
              <w:rPr>
                <w:rFonts w:ascii="Times New Roman" w:eastAsia="Calibri" w:hAnsi="Times New Roman" w:cs="Times New Roman"/>
                <w:sz w:val="28"/>
                <w:szCs w:val="26"/>
                <w:lang w:val="en-US"/>
              </w:rPr>
            </w:pPr>
          </w:p>
        </w:tc>
        <w:tc>
          <w:tcPr>
            <w:tcW w:w="4672" w:type="dxa"/>
          </w:tcPr>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is about…</w:t>
            </w:r>
          </w:p>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deals with…</w:t>
            </w:r>
          </w:p>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presents…</w:t>
            </w:r>
          </w:p>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describes…</w:t>
            </w:r>
          </w:p>
        </w:tc>
      </w:tr>
      <w:tr w:rsidR="00656A70" w:rsidRPr="009D1257">
        <w:trPr>
          <w:trHeight w:val="1242"/>
        </w:trPr>
        <w:tc>
          <w:tcPr>
            <w:tcW w:w="4672" w:type="dxa"/>
          </w:tcPr>
          <w:p w:rsidR="00656A70" w:rsidRDefault="009D1257">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text</w:t>
            </w:r>
          </w:p>
        </w:tc>
        <w:tc>
          <w:tcPr>
            <w:tcW w:w="4672" w:type="dxa"/>
          </w:tcPr>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reader gets to know…</w:t>
            </w:r>
          </w:p>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reader is confronted with…</w:t>
            </w:r>
          </w:p>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reader is told about</w:t>
            </w:r>
          </w:p>
        </w:tc>
      </w:tr>
      <w:tr w:rsidR="00656A70">
        <w:trPr>
          <w:trHeight w:val="1242"/>
        </w:trPr>
        <w:tc>
          <w:tcPr>
            <w:tcW w:w="4672" w:type="dxa"/>
          </w:tcPr>
          <w:p w:rsidR="00656A70" w:rsidRDefault="009D1257">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author </w:t>
            </w:r>
          </w:p>
        </w:tc>
        <w:tc>
          <w:tcPr>
            <w:tcW w:w="4672" w:type="dxa"/>
          </w:tcPr>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says, states, points out that…</w:t>
            </w:r>
          </w:p>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claims, believes, thinks that…</w:t>
            </w:r>
          </w:p>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describes, explains, makes clear that…</w:t>
            </w:r>
          </w:p>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uses examples to confirm/prove that…</w:t>
            </w:r>
          </w:p>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analyses/comments on…</w:t>
            </w:r>
          </w:p>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tries to express…</w:t>
            </w:r>
          </w:p>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compares X to Y</w:t>
            </w:r>
          </w:p>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tries to convince the reader that…</w:t>
            </w:r>
          </w:p>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concludes that…</w:t>
            </w:r>
          </w:p>
        </w:tc>
      </w:tr>
    </w:tbl>
    <w:p w:rsidR="00656A70" w:rsidRDefault="00656A70">
      <w:pPr>
        <w:spacing w:after="0" w:line="240" w:lineRule="auto"/>
        <w:ind w:firstLine="709"/>
        <w:jc w:val="both"/>
        <w:rPr>
          <w:rFonts w:ascii="Times New Roman" w:eastAsia="Calibri" w:hAnsi="Times New Roman" w:cs="Times New Roman"/>
          <w:bCs/>
          <w:sz w:val="28"/>
          <w:szCs w:val="26"/>
          <w:lang w:val="en-US"/>
        </w:rPr>
      </w:pPr>
    </w:p>
    <w:p w:rsidR="00656A70" w:rsidRDefault="009D1257">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About the structure of the text:</w:t>
      </w:r>
    </w:p>
    <w:p w:rsidR="00656A70" w:rsidRDefault="009D1257">
      <w:pPr>
        <w:numPr>
          <w:ilvl w:val="0"/>
          <w:numId w:val="14"/>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text consists of…/is divided into…</w:t>
      </w:r>
    </w:p>
    <w:p w:rsidR="00656A70" w:rsidRDefault="009D1257">
      <w:pPr>
        <w:numPr>
          <w:ilvl w:val="0"/>
          <w:numId w:val="14"/>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first paragraph, the author introduces…</w:t>
      </w:r>
    </w:p>
    <w:p w:rsidR="00656A70" w:rsidRDefault="009D1257">
      <w:pPr>
        <w:numPr>
          <w:ilvl w:val="0"/>
          <w:numId w:val="14"/>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second part of the text/paragraph, the author describes…</w:t>
      </w:r>
    </w:p>
    <w:p w:rsidR="00656A70" w:rsidRDefault="009D1257">
      <w:pPr>
        <w:numPr>
          <w:ilvl w:val="0"/>
          <w:numId w:val="14"/>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Another example can be found in paragraph…</w:t>
      </w:r>
    </w:p>
    <w:p w:rsidR="00656A70" w:rsidRDefault="009D1257">
      <w:pPr>
        <w:numPr>
          <w:ilvl w:val="0"/>
          <w:numId w:val="14"/>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As a result</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w:t>
      </w:r>
    </w:p>
    <w:p w:rsidR="00656A70" w:rsidRDefault="009D1257">
      <w:pPr>
        <w:numPr>
          <w:ilvl w:val="0"/>
          <w:numId w:val="14"/>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To sum up/to conclude…</w:t>
      </w:r>
    </w:p>
    <w:p w:rsidR="00656A70" w:rsidRDefault="009D1257">
      <w:pPr>
        <w:numPr>
          <w:ilvl w:val="0"/>
          <w:numId w:val="14"/>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conclusion, the author sums up the main ideas…</w:t>
      </w:r>
    </w:p>
    <w:p w:rsidR="00656A70" w:rsidRDefault="009D1257">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IV.  Make up your own CV using the basic structure and vocabulary.</w:t>
      </w:r>
    </w:p>
    <w:p w:rsidR="00656A70" w:rsidRDefault="009D1257">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Basic CV structure:</w:t>
      </w:r>
    </w:p>
    <w:p w:rsidR="00656A70" w:rsidRDefault="009D1257">
      <w:pPr>
        <w:numPr>
          <w:ilvl w:val="0"/>
          <w:numId w:val="15"/>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Personal information - личная информация</w:t>
      </w:r>
    </w:p>
    <w:p w:rsidR="00656A70" w:rsidRDefault="009D1257">
      <w:pPr>
        <w:numPr>
          <w:ilvl w:val="0"/>
          <w:numId w:val="15"/>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Objectiv</w:t>
      </w:r>
      <w:r>
        <w:rPr>
          <w:rFonts w:ascii="Times New Roman" w:eastAsia="Calibri" w:hAnsi="Times New Roman" w:cs="Times New Roman"/>
          <w:bCs/>
          <w:sz w:val="28"/>
          <w:szCs w:val="26"/>
          <w:lang w:val="en-US"/>
        </w:rPr>
        <w:t xml:space="preserve">e- </w:t>
      </w:r>
      <w:r>
        <w:rPr>
          <w:rFonts w:ascii="Times New Roman" w:eastAsia="Calibri" w:hAnsi="Times New Roman" w:cs="Times New Roman"/>
          <w:bCs/>
          <w:sz w:val="28"/>
          <w:szCs w:val="26"/>
        </w:rPr>
        <w:t>цель</w:t>
      </w:r>
    </w:p>
    <w:p w:rsidR="00656A70" w:rsidRDefault="009D1257">
      <w:pPr>
        <w:numPr>
          <w:ilvl w:val="0"/>
          <w:numId w:val="15"/>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Education -образование</w:t>
      </w:r>
    </w:p>
    <w:p w:rsidR="00656A70" w:rsidRDefault="009D1257">
      <w:pPr>
        <w:numPr>
          <w:ilvl w:val="0"/>
          <w:numId w:val="15"/>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Qualifications - дополнительная квалификация</w:t>
      </w:r>
    </w:p>
    <w:p w:rsidR="00656A70" w:rsidRDefault="009D1257">
      <w:pPr>
        <w:numPr>
          <w:ilvl w:val="0"/>
          <w:numId w:val="15"/>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Work experience - опыт работы</w:t>
      </w:r>
    </w:p>
    <w:p w:rsidR="00656A70" w:rsidRDefault="009D1257">
      <w:pPr>
        <w:numPr>
          <w:ilvl w:val="0"/>
          <w:numId w:val="15"/>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Personal qualities - личные качества</w:t>
      </w:r>
    </w:p>
    <w:p w:rsidR="00656A70" w:rsidRDefault="009D1257">
      <w:pPr>
        <w:numPr>
          <w:ilvl w:val="0"/>
          <w:numId w:val="15"/>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Special skills - специальные навыки</w:t>
      </w:r>
    </w:p>
    <w:p w:rsidR="00656A70" w:rsidRDefault="009D1257">
      <w:pPr>
        <w:numPr>
          <w:ilvl w:val="0"/>
          <w:numId w:val="15"/>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Awards - награды</w:t>
      </w:r>
    </w:p>
    <w:p w:rsidR="00656A70" w:rsidRDefault="009D1257">
      <w:pPr>
        <w:numPr>
          <w:ilvl w:val="0"/>
          <w:numId w:val="15"/>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Research experience - научная деятельность</w:t>
      </w:r>
    </w:p>
    <w:p w:rsidR="00656A70" w:rsidRDefault="009D1257">
      <w:pPr>
        <w:numPr>
          <w:ilvl w:val="0"/>
          <w:numId w:val="15"/>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Publications -публикации</w:t>
      </w:r>
    </w:p>
    <w:p w:rsidR="00656A70" w:rsidRDefault="009D1257">
      <w:pPr>
        <w:numPr>
          <w:ilvl w:val="0"/>
          <w:numId w:val="15"/>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Memberships - членство в организациях</w:t>
      </w:r>
    </w:p>
    <w:p w:rsidR="00656A70" w:rsidRDefault="009D1257">
      <w:pPr>
        <w:numPr>
          <w:ilvl w:val="0"/>
          <w:numId w:val="15"/>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lastRenderedPageBreak/>
        <w:t>References – рекомендации</w:t>
      </w:r>
    </w:p>
    <w:p w:rsidR="00656A70" w:rsidRDefault="009D1257">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Vocabulary</w:t>
      </w:r>
      <w:r>
        <w:rPr>
          <w:rFonts w:ascii="Times New Roman" w:eastAsia="Calibri" w:hAnsi="Times New Roman" w:cs="Times New Roman"/>
          <w:bCs/>
          <w:sz w:val="28"/>
          <w:szCs w:val="26"/>
        </w:rPr>
        <w:t>:</w:t>
      </w:r>
    </w:p>
    <w:p w:rsidR="00656A70" w:rsidRDefault="009D1257">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Marital</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status</w:t>
      </w:r>
      <w:r>
        <w:rPr>
          <w:rFonts w:ascii="Times New Roman" w:eastAsia="Calibri" w:hAnsi="Times New Roman" w:cs="Times New Roman"/>
          <w:bCs/>
          <w:sz w:val="28"/>
          <w:szCs w:val="26"/>
        </w:rPr>
        <w:t xml:space="preserve"> – семейное положение</w:t>
      </w:r>
    </w:p>
    <w:p w:rsidR="00656A70" w:rsidRDefault="009D1257">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Married</w:t>
      </w:r>
      <w:r>
        <w:rPr>
          <w:rFonts w:ascii="Times New Roman" w:eastAsia="Calibri" w:hAnsi="Times New Roman" w:cs="Times New Roman"/>
          <w:bCs/>
          <w:sz w:val="28"/>
          <w:szCs w:val="26"/>
        </w:rPr>
        <w:t xml:space="preserve"> - женат/замужем</w:t>
      </w:r>
      <w:r>
        <w:rPr>
          <w:rFonts w:ascii="Times New Roman" w:eastAsia="Calibri" w:hAnsi="Times New Roman" w:cs="Times New Roman"/>
          <w:bCs/>
          <w:sz w:val="28"/>
          <w:szCs w:val="26"/>
        </w:rPr>
        <w:tab/>
      </w:r>
    </w:p>
    <w:p w:rsidR="00656A70" w:rsidRDefault="009D1257">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Single</w:t>
      </w:r>
      <w:r>
        <w:rPr>
          <w:rFonts w:ascii="Times New Roman" w:eastAsia="Calibri" w:hAnsi="Times New Roman" w:cs="Times New Roman"/>
          <w:bCs/>
          <w:sz w:val="28"/>
          <w:szCs w:val="26"/>
        </w:rPr>
        <w:t xml:space="preserve"> – холост</w:t>
      </w:r>
    </w:p>
    <w:p w:rsidR="00656A70" w:rsidRDefault="009D1257">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To</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obtain</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a</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position</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as</w:t>
      </w:r>
      <w:r>
        <w:rPr>
          <w:rFonts w:ascii="Times New Roman" w:eastAsia="Calibri" w:hAnsi="Times New Roman" w:cs="Times New Roman"/>
          <w:bCs/>
          <w:sz w:val="28"/>
          <w:szCs w:val="26"/>
        </w:rPr>
        <w:t xml:space="preserve"> - получить должность в качестве</w:t>
      </w:r>
    </w:p>
    <w:p w:rsidR="00656A70" w:rsidRDefault="009D1257">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rPr>
        <w:t>To apply skills as - применить навыки в качестве</w:t>
      </w:r>
    </w:p>
    <w:p w:rsidR="00656A70" w:rsidRDefault="009D1257">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Bachelor’s degree of Science – </w:t>
      </w:r>
      <w:r>
        <w:rPr>
          <w:rFonts w:ascii="Times New Roman" w:eastAsia="Calibri" w:hAnsi="Times New Roman" w:cs="Times New Roman"/>
          <w:bCs/>
          <w:sz w:val="28"/>
          <w:szCs w:val="26"/>
        </w:rPr>
        <w:t>степень</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бакалавра</w:t>
      </w:r>
    </w:p>
    <w:p w:rsidR="00656A70" w:rsidRDefault="009D1257">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Master’s degree of Science – степень </w:t>
      </w:r>
      <w:r>
        <w:rPr>
          <w:rFonts w:ascii="Times New Roman" w:eastAsia="Calibri" w:hAnsi="Times New Roman" w:cs="Times New Roman"/>
          <w:bCs/>
          <w:sz w:val="28"/>
          <w:szCs w:val="26"/>
        </w:rPr>
        <w:t>магистра</w:t>
      </w:r>
    </w:p>
    <w:p w:rsidR="00656A70" w:rsidRDefault="009D1257">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Diploma in Engineering – </w:t>
      </w:r>
      <w:r>
        <w:rPr>
          <w:rFonts w:ascii="Times New Roman" w:eastAsia="Calibri" w:hAnsi="Times New Roman" w:cs="Times New Roman"/>
          <w:bCs/>
          <w:sz w:val="28"/>
          <w:szCs w:val="26"/>
        </w:rPr>
        <w:t>диплом</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инженера</w:t>
      </w:r>
    </w:p>
    <w:p w:rsidR="00656A70" w:rsidRDefault="009D1257">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Building Engineer – </w:t>
      </w:r>
      <w:r>
        <w:rPr>
          <w:rFonts w:ascii="Times New Roman" w:eastAsia="Calibri" w:hAnsi="Times New Roman" w:cs="Times New Roman"/>
          <w:bCs/>
          <w:sz w:val="28"/>
          <w:szCs w:val="26"/>
        </w:rPr>
        <w:t>инженер</w:t>
      </w:r>
      <w:r>
        <w:rPr>
          <w:rFonts w:ascii="Times New Roman" w:eastAsia="Calibri" w:hAnsi="Times New Roman" w:cs="Times New Roman"/>
          <w:bCs/>
          <w:sz w:val="28"/>
          <w:szCs w:val="26"/>
          <w:lang w:val="en-US"/>
        </w:rPr>
        <w:t>-</w:t>
      </w:r>
      <w:r>
        <w:rPr>
          <w:rFonts w:ascii="Times New Roman" w:eastAsia="Calibri" w:hAnsi="Times New Roman" w:cs="Times New Roman"/>
          <w:bCs/>
          <w:sz w:val="28"/>
          <w:szCs w:val="26"/>
        </w:rPr>
        <w:t>строитель</w:t>
      </w:r>
    </w:p>
    <w:p w:rsidR="00656A70" w:rsidRDefault="009D1257">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Chief</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Engineer</w:t>
      </w:r>
      <w:r>
        <w:rPr>
          <w:rFonts w:ascii="Times New Roman" w:eastAsia="Calibri" w:hAnsi="Times New Roman" w:cs="Times New Roman"/>
          <w:bCs/>
          <w:sz w:val="28"/>
          <w:szCs w:val="26"/>
        </w:rPr>
        <w:t xml:space="preserve"> – главный инженер</w:t>
      </w:r>
    </w:p>
    <w:p w:rsidR="00656A70" w:rsidRDefault="009D1257">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HR</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Manager</w:t>
      </w:r>
      <w:r>
        <w:rPr>
          <w:rFonts w:ascii="Times New Roman" w:eastAsia="Calibri" w:hAnsi="Times New Roman" w:cs="Times New Roman"/>
          <w:bCs/>
          <w:sz w:val="28"/>
          <w:szCs w:val="26"/>
        </w:rPr>
        <w:t xml:space="preserve"> – менеджер по подбору персонала</w:t>
      </w:r>
    </w:p>
    <w:p w:rsidR="00656A70" w:rsidRDefault="009D1257">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Accountant – </w:t>
      </w:r>
      <w:r>
        <w:rPr>
          <w:rFonts w:ascii="Times New Roman" w:eastAsia="Calibri" w:hAnsi="Times New Roman" w:cs="Times New Roman"/>
          <w:bCs/>
          <w:sz w:val="28"/>
          <w:szCs w:val="26"/>
        </w:rPr>
        <w:t>бухгалтер</w:t>
      </w:r>
    </w:p>
    <w:p w:rsidR="00656A70" w:rsidRDefault="009D1257">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Broad experience in – </w:t>
      </w:r>
      <w:r>
        <w:rPr>
          <w:rFonts w:ascii="Times New Roman" w:eastAsia="Calibri" w:hAnsi="Times New Roman" w:cs="Times New Roman"/>
          <w:bCs/>
          <w:sz w:val="28"/>
          <w:szCs w:val="26"/>
        </w:rPr>
        <w:t>обширный</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опыт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в</w:t>
      </w:r>
    </w:p>
    <w:p w:rsidR="00656A70" w:rsidRDefault="009D1257">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Strong skills - </w:t>
      </w:r>
      <w:r>
        <w:rPr>
          <w:rFonts w:ascii="Times New Roman" w:eastAsia="Calibri" w:hAnsi="Times New Roman" w:cs="Times New Roman"/>
          <w:sz w:val="28"/>
          <w:szCs w:val="26"/>
        </w:rPr>
        <w:t>уверенные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навыки</w:t>
      </w:r>
      <w:r>
        <w:rPr>
          <w:rFonts w:ascii="Times New Roman" w:eastAsia="Calibri" w:hAnsi="Times New Roman" w:cs="Times New Roman"/>
          <w:sz w:val="28"/>
          <w:szCs w:val="26"/>
          <w:lang w:val="en-US"/>
        </w:rPr>
        <w:tab/>
      </w:r>
    </w:p>
    <w:p w:rsidR="00656A70" w:rsidRDefault="009D1257">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Solid academic foundation of key concepts in - </w:t>
      </w:r>
      <w:r>
        <w:rPr>
          <w:rFonts w:ascii="Times New Roman" w:eastAsia="Calibri" w:hAnsi="Times New Roman" w:cs="Times New Roman"/>
          <w:sz w:val="28"/>
          <w:szCs w:val="26"/>
        </w:rPr>
        <w:t>прочная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теоретическая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база</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основных</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вопросах</w:t>
      </w:r>
    </w:p>
    <w:p w:rsidR="00656A70" w:rsidRDefault="009D1257">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Adaptable</w:t>
      </w:r>
      <w:r>
        <w:rPr>
          <w:rFonts w:ascii="Times New Roman" w:eastAsia="Calibri" w:hAnsi="Times New Roman" w:cs="Times New Roman"/>
          <w:sz w:val="28"/>
          <w:szCs w:val="26"/>
        </w:rPr>
        <w:t xml:space="preserve"> - способен быстро адаптироваться</w:t>
      </w:r>
    </w:p>
    <w:p w:rsidR="00656A70" w:rsidRDefault="009D1257">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Broadminded- с широкими взглядами, интересами</w:t>
      </w:r>
    </w:p>
    <w:p w:rsidR="00656A70" w:rsidRDefault="009D1257">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Competitive- конкурентоспособный</w:t>
      </w:r>
    </w:p>
    <w:p w:rsidR="00656A70" w:rsidRDefault="009D1257">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fill</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position</w:t>
      </w:r>
      <w:r>
        <w:rPr>
          <w:rFonts w:ascii="Times New Roman" w:eastAsia="Calibri" w:hAnsi="Times New Roman" w:cs="Times New Roman"/>
          <w:sz w:val="28"/>
          <w:szCs w:val="26"/>
        </w:rPr>
        <w:t xml:space="preserve"> - заполнить вакансию</w:t>
      </w:r>
    </w:p>
    <w:p w:rsidR="00656A70" w:rsidRDefault="009D1257">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join</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the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company</w:t>
      </w:r>
      <w:r>
        <w:rPr>
          <w:rFonts w:ascii="Times New Roman" w:eastAsia="Calibri" w:hAnsi="Times New Roman" w:cs="Times New Roman"/>
          <w:sz w:val="28"/>
          <w:szCs w:val="26"/>
        </w:rPr>
        <w:t xml:space="preserve"> - поступить на работу в компанию</w:t>
      </w:r>
    </w:p>
    <w:p w:rsidR="00656A70" w:rsidRDefault="009D1257">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Full</w:t>
      </w:r>
      <w:r>
        <w:rPr>
          <w:rFonts w:ascii="Times New Roman" w:eastAsia="Calibri" w:hAnsi="Times New Roman" w:cs="Times New Roman"/>
          <w:sz w:val="28"/>
          <w:szCs w:val="26"/>
        </w:rPr>
        <w:t>-</w:t>
      </w:r>
      <w:r>
        <w:rPr>
          <w:rFonts w:ascii="Times New Roman" w:eastAsia="Calibri" w:hAnsi="Times New Roman" w:cs="Times New Roman"/>
          <w:sz w:val="28"/>
          <w:szCs w:val="26"/>
          <w:lang w:val="en-US"/>
        </w:rPr>
        <w:t>time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employment</w:t>
      </w:r>
      <w:r>
        <w:rPr>
          <w:rFonts w:ascii="Times New Roman" w:eastAsia="Calibri" w:hAnsi="Times New Roman" w:cs="Times New Roman"/>
          <w:sz w:val="28"/>
          <w:szCs w:val="26"/>
        </w:rPr>
        <w:t xml:space="preserve"> - работа на полный рабочий день</w:t>
      </w:r>
    </w:p>
    <w:p w:rsidR="00656A70" w:rsidRDefault="009D1257">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Part</w:t>
      </w:r>
      <w:r>
        <w:rPr>
          <w:rFonts w:ascii="Times New Roman" w:eastAsia="Calibri" w:hAnsi="Times New Roman" w:cs="Times New Roman"/>
          <w:sz w:val="28"/>
          <w:szCs w:val="26"/>
        </w:rPr>
        <w:t>-</w:t>
      </w:r>
      <w:r>
        <w:rPr>
          <w:rFonts w:ascii="Times New Roman" w:eastAsia="Calibri" w:hAnsi="Times New Roman" w:cs="Times New Roman"/>
          <w:sz w:val="28"/>
          <w:szCs w:val="26"/>
          <w:lang w:val="en-US"/>
        </w:rPr>
        <w:t>time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employment</w:t>
      </w:r>
      <w:r>
        <w:rPr>
          <w:rFonts w:ascii="Times New Roman" w:eastAsia="Calibri" w:hAnsi="Times New Roman" w:cs="Times New Roman"/>
          <w:sz w:val="28"/>
          <w:szCs w:val="26"/>
        </w:rPr>
        <w:t xml:space="preserve"> - работа по совместительству</w:t>
      </w:r>
    </w:p>
    <w:p w:rsidR="00656A70" w:rsidRDefault="009D1257">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Work in the capacity of - </w:t>
      </w:r>
      <w:r>
        <w:rPr>
          <w:rFonts w:ascii="Times New Roman" w:eastAsia="Calibri" w:hAnsi="Times New Roman" w:cs="Times New Roman"/>
          <w:sz w:val="28"/>
          <w:szCs w:val="26"/>
        </w:rPr>
        <w:t>работать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качестве</w:t>
      </w:r>
      <w:r>
        <w:rPr>
          <w:rFonts w:ascii="Times New Roman" w:eastAsia="Calibri" w:hAnsi="Times New Roman" w:cs="Times New Roman"/>
          <w:sz w:val="28"/>
          <w:szCs w:val="26"/>
          <w:lang w:val="en-US"/>
        </w:rPr>
        <w:tab/>
      </w:r>
    </w:p>
    <w:p w:rsidR="00656A70" w:rsidRDefault="009D1257">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Fluency in foreign languages - уровень владения иностранными языками</w:t>
      </w:r>
    </w:p>
    <w:p w:rsidR="00656A70" w:rsidRDefault="009D1257">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Native — родной язык</w:t>
      </w:r>
    </w:p>
    <w:p w:rsidR="00656A70" w:rsidRDefault="009D1257">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Fluent — свободно владеете</w:t>
      </w:r>
    </w:p>
    <w:p w:rsidR="00656A70" w:rsidRDefault="009D1257">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Working knowledge — можете читать и говорить, но не свободно</w:t>
      </w:r>
    </w:p>
    <w:p w:rsidR="00656A70" w:rsidRDefault="009D1257">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Basic knowledge — </w:t>
      </w:r>
      <w:r>
        <w:rPr>
          <w:rFonts w:ascii="Times New Roman" w:eastAsia="Calibri" w:hAnsi="Times New Roman" w:cs="Times New Roman"/>
          <w:sz w:val="28"/>
          <w:szCs w:val="26"/>
        </w:rPr>
        <w:t>читаете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со</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словарем</w:t>
      </w:r>
    </w:p>
    <w:p w:rsidR="00656A70" w:rsidRDefault="009D1257">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Knowledge of particular computer applications – </w:t>
      </w:r>
      <w:r>
        <w:rPr>
          <w:rFonts w:ascii="Times New Roman" w:eastAsia="Calibri" w:hAnsi="Times New Roman" w:cs="Times New Roman"/>
          <w:sz w:val="28"/>
          <w:szCs w:val="26"/>
        </w:rPr>
        <w:t>уровень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владения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ПК</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знание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программ</w:t>
      </w:r>
    </w:p>
    <w:p w:rsidR="00656A70" w:rsidRDefault="00656A70">
      <w:pPr>
        <w:spacing w:after="0" w:line="240" w:lineRule="auto"/>
        <w:ind w:firstLine="709"/>
        <w:jc w:val="both"/>
        <w:rPr>
          <w:rFonts w:ascii="Times New Roman" w:eastAsia="Calibri" w:hAnsi="Times New Roman" w:cs="Times New Roman"/>
          <w:sz w:val="28"/>
          <w:szCs w:val="26"/>
          <w:lang w:val="en-US"/>
        </w:rPr>
      </w:pPr>
    </w:p>
    <w:p w:rsidR="00656A70" w:rsidRDefault="009D1257">
      <w:pPr>
        <w:spacing w:after="0" w:line="240" w:lineRule="auto"/>
        <w:ind w:firstLine="709"/>
        <w:jc w:val="center"/>
        <w:rPr>
          <w:rFonts w:ascii="Times New Roman" w:eastAsia="Calibri" w:hAnsi="Times New Roman" w:cs="Times New Roman"/>
          <w:b/>
          <w:sz w:val="28"/>
          <w:szCs w:val="26"/>
          <w:lang w:val="en-US"/>
        </w:rPr>
      </w:pPr>
      <w:r>
        <w:rPr>
          <w:rFonts w:ascii="Times New Roman" w:eastAsia="Calibri" w:hAnsi="Times New Roman" w:cs="Times New Roman"/>
          <w:b/>
          <w:sz w:val="28"/>
          <w:szCs w:val="26"/>
        </w:rPr>
        <w:t>С</w:t>
      </w:r>
      <w:r>
        <w:rPr>
          <w:rFonts w:ascii="Times New Roman" w:eastAsia="Calibri" w:hAnsi="Times New Roman" w:cs="Times New Roman"/>
          <w:b/>
          <w:sz w:val="28"/>
          <w:szCs w:val="26"/>
          <w:lang w:val="en-US"/>
        </w:rPr>
        <w:t>V</w:t>
      </w:r>
    </w:p>
    <w:p w:rsidR="00656A70" w:rsidRDefault="009D1257">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Laura Brown</w:t>
      </w:r>
    </w:p>
    <w:p w:rsidR="00656A70" w:rsidRDefault="009D1257">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Graphic Designer</w:t>
      </w:r>
    </w:p>
    <w:p w:rsidR="00656A70" w:rsidRDefault="00656A70">
      <w:pPr>
        <w:spacing w:after="0" w:line="240" w:lineRule="auto"/>
        <w:ind w:firstLine="709"/>
        <w:jc w:val="both"/>
        <w:rPr>
          <w:rFonts w:ascii="Times New Roman" w:eastAsia="Calibri" w:hAnsi="Times New Roman" w:cs="Times New Roman"/>
          <w:bCs/>
          <w:sz w:val="28"/>
          <w:szCs w:val="26"/>
          <w:lang w:val="en-US"/>
        </w:rPr>
      </w:pPr>
    </w:p>
    <w:tbl>
      <w:tblPr>
        <w:tblW w:w="9571" w:type="dxa"/>
        <w:tblLayout w:type="fixed"/>
        <w:tblLook w:val="04A0" w:firstRow="1" w:lastRow="0" w:firstColumn="1" w:lastColumn="0" w:noHBand="0" w:noVBand="1"/>
      </w:tblPr>
      <w:tblGrid>
        <w:gridCol w:w="3652"/>
        <w:gridCol w:w="5919"/>
      </w:tblGrid>
      <w:tr w:rsidR="00656A70">
        <w:tc>
          <w:tcPr>
            <w:tcW w:w="3652" w:type="dxa"/>
          </w:tcPr>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Adobe Creative Suite</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Photoshop</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In-Design</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Illustrator</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MAC CS4/CS5</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Flash</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3D animation</w:t>
            </w:r>
          </w:p>
        </w:tc>
        <w:tc>
          <w:tcPr>
            <w:tcW w:w="5918" w:type="dxa"/>
          </w:tcPr>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 xml:space="preserve">A highly talented, driven and flexible graphic designer with a proven record of </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delivering creative and innovative design solutions. A proven ability of developing </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projects from inception through production </w:t>
            </w:r>
            <w:r>
              <w:rPr>
                <w:rFonts w:ascii="Times New Roman" w:eastAsia="Calibri" w:hAnsi="Times New Roman" w:cs="Times New Roman"/>
                <w:bCs/>
                <w:sz w:val="28"/>
                <w:szCs w:val="26"/>
                <w:lang w:val="en-US"/>
              </w:rPr>
              <w:lastRenderedPageBreak/>
              <w:t xml:space="preserve">to final delivery, ensuring that all work is </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effective, appropriate and delivered within agreed timescales. Able to work as part of a </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team with printers, copywriters, photographers, other designers, account executives, </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web developers and marketing specialists. </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Now looking for a suitable graphic designers position with a ambitious and high profile </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company.</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WORK EXPERIENCE</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Web Design Company – Coventry</w:t>
            </w:r>
          </w:p>
          <w:p w:rsidR="00656A70" w:rsidRDefault="009D1257">
            <w:pPr>
              <w:widowControl w:val="0"/>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rPr>
              <w:t>GRAPHIC DESIGNER         June 2008 - Present</w:t>
            </w:r>
          </w:p>
        </w:tc>
      </w:tr>
      <w:tr w:rsidR="00656A70" w:rsidRPr="009D1257">
        <w:tc>
          <w:tcPr>
            <w:tcW w:w="3652" w:type="dxa"/>
          </w:tcPr>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 xml:space="preserve">PROFESSIONAL </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First Aid Qualified</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German speaker</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PERSONAL DETAILS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Laura Brown</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34 Anywhere Road</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Coventry</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CV6 7RF</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 02476 888 5544</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 0887 222 9999</w:t>
            </w:r>
          </w:p>
          <w:p w:rsidR="00656A70" w:rsidRDefault="009D1257">
            <w:pPr>
              <w:widowControl w:val="0"/>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E: laura.b@dayjob.com</w:t>
            </w:r>
          </w:p>
          <w:p w:rsidR="00656A70" w:rsidRDefault="009D1257">
            <w:pPr>
              <w:widowControl w:val="0"/>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DOB: 12/09/1985</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Driving license: Yes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Nationality: British</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PERSONAL SKILLS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Problem solving</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Thinking creatively</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Attention to detail</w:t>
            </w:r>
          </w:p>
          <w:p w:rsidR="00656A70" w:rsidRDefault="009D1257">
            <w:pPr>
              <w:widowControl w:val="0"/>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rPr>
              <w:t>Communication skills</w:t>
            </w:r>
          </w:p>
        </w:tc>
        <w:tc>
          <w:tcPr>
            <w:tcW w:w="5918" w:type="dxa"/>
          </w:tcPr>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Duties: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Managing, producing and designing projects from brief to fulfilment.</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Designing &amp; creating marketing &amp; e-marketing materials on a range of projects.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Ensuring consistency in a clients corporate and promotional brands.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Presenting finalised ideas &amp; concepts to clients, colleagues and senior managers.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Answering queries from clients.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Creating original artwork for short and long term projects.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Involved in designing advertisements, brochures, handouts, flyers and online graphics.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Working with a range of media, including photography, to create final artwork.</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Designing pitches and presentations for the sales teams.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Keeping up to date with new software, post-production techniques &amp; industry trends.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Producing graphic content for site re-skins, page layouts, email designs, site graphics </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&amp; static &amp; Flash banners.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KEY SKILLS AND COMPETENCIES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Innovative, highly creative, good at thinking 'out of the box'.</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Keeping abreast of relevant new techniques in design software, media &amp; photography.</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Experience with catalogue, brochure and </w:t>
            </w:r>
            <w:r>
              <w:rPr>
                <w:rFonts w:ascii="Times New Roman" w:eastAsia="Calibri" w:hAnsi="Times New Roman" w:cs="Times New Roman"/>
                <w:bCs/>
                <w:sz w:val="28"/>
                <w:szCs w:val="26"/>
                <w:lang w:val="en-US"/>
              </w:rPr>
              <w:lastRenderedPageBreak/>
              <w:t>magazine design.</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Willingness and ability to work independently and as part of a team.</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Able to work under pressure, meet deadlines and multitask.</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 knowledge of HTML and CSS.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Highly organised and able to prioritise own work schedule.</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Able to work within brand and design guidelines.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Excellent graphical skills, creative flair and good colour sense.</w:t>
            </w:r>
          </w:p>
          <w:p w:rsidR="00656A70" w:rsidRDefault="00656A70">
            <w:pPr>
              <w:widowControl w:val="0"/>
              <w:spacing w:after="0" w:line="240" w:lineRule="auto"/>
              <w:ind w:firstLine="709"/>
              <w:jc w:val="both"/>
              <w:rPr>
                <w:rFonts w:ascii="Times New Roman" w:eastAsia="Calibri" w:hAnsi="Times New Roman" w:cs="Times New Roman"/>
                <w:bCs/>
                <w:sz w:val="28"/>
                <w:szCs w:val="26"/>
                <w:lang w:val="en-US"/>
              </w:rPr>
            </w:pPr>
          </w:p>
        </w:tc>
      </w:tr>
      <w:tr w:rsidR="00656A70" w:rsidRPr="009D1257">
        <w:tc>
          <w:tcPr>
            <w:tcW w:w="3652" w:type="dxa"/>
          </w:tcPr>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PERSONAL DETAILS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Laura Brown</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34 Anywhere Road</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Coventry</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CV6 7RF</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 02476 888 5544</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 0887 222 9999</w:t>
            </w:r>
          </w:p>
          <w:p w:rsidR="00656A70" w:rsidRDefault="009D1257">
            <w:pPr>
              <w:widowControl w:val="0"/>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E: laura.b@dayjob.com</w:t>
            </w:r>
          </w:p>
          <w:p w:rsidR="00656A70" w:rsidRDefault="009D1257">
            <w:pPr>
              <w:widowControl w:val="0"/>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DOB: 12/09/1985</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Driving license:  Yes</w:t>
            </w:r>
          </w:p>
          <w:p w:rsidR="00656A70" w:rsidRDefault="009D1257">
            <w:pPr>
              <w:widowControl w:val="0"/>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Nationality: British</w:t>
            </w:r>
          </w:p>
          <w:p w:rsidR="00656A70" w:rsidRDefault="00656A70">
            <w:pPr>
              <w:widowControl w:val="0"/>
              <w:spacing w:after="0" w:line="240" w:lineRule="auto"/>
              <w:ind w:firstLine="709"/>
              <w:jc w:val="both"/>
              <w:rPr>
                <w:rFonts w:ascii="Times New Roman" w:eastAsia="Calibri" w:hAnsi="Times New Roman" w:cs="Times New Roman"/>
                <w:bCs/>
                <w:sz w:val="28"/>
                <w:szCs w:val="26"/>
                <w:lang w:val="en-US"/>
              </w:rPr>
            </w:pPr>
          </w:p>
        </w:tc>
        <w:tc>
          <w:tcPr>
            <w:tcW w:w="5918" w:type="dxa"/>
          </w:tcPr>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ACADEMIC QUALIFICATIONS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Graphic Design and Advertising Foundation Degree</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Nuneaton University     2005 - 2008 </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 levels: Maths (A) English (B) Technology (B) Science (C)</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Coventry Central College     2003 - 2005</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REFERENCES – Available on request.</w:t>
            </w:r>
          </w:p>
        </w:tc>
      </w:tr>
    </w:tbl>
    <w:p w:rsidR="00656A70" w:rsidRDefault="00656A70">
      <w:pPr>
        <w:spacing w:after="0" w:line="240" w:lineRule="auto"/>
        <w:jc w:val="both"/>
        <w:rPr>
          <w:rFonts w:ascii="Georgia" w:eastAsia="Georgia" w:hAnsi="Georgia"/>
          <w:color w:val="121212"/>
          <w:sz w:val="25"/>
          <w:szCs w:val="25"/>
          <w:shd w:val="clear" w:color="auto" w:fill="FFFFFF"/>
          <w:lang w:val="en-US"/>
        </w:rPr>
      </w:pPr>
    </w:p>
    <w:p w:rsidR="00656A70" w:rsidRDefault="009D1257">
      <w:pPr>
        <w:pStyle w:val="1"/>
        <w:jc w:val="center"/>
        <w:rPr>
          <w:rFonts w:ascii="Times New Roman" w:eastAsia="Calibri" w:hAnsi="Times New Roman" w:cs="Times New Roman"/>
          <w:b/>
          <w:color w:val="auto"/>
          <w:sz w:val="28"/>
          <w:lang w:val="en-US"/>
        </w:rPr>
      </w:pPr>
      <w:r>
        <w:rPr>
          <w:rFonts w:ascii="Times New Roman" w:eastAsia="Calibri" w:hAnsi="Times New Roman" w:cs="Times New Roman"/>
          <w:b/>
          <w:color w:val="auto"/>
          <w:sz w:val="28"/>
        </w:rPr>
        <w:t>Вариант</w:t>
      </w:r>
      <w:r>
        <w:rPr>
          <w:rFonts w:ascii="Times New Roman" w:eastAsia="Calibri" w:hAnsi="Times New Roman" w:cs="Times New Roman"/>
          <w:b/>
          <w:color w:val="auto"/>
          <w:sz w:val="28"/>
          <w:lang w:val="en-US"/>
        </w:rPr>
        <w:t xml:space="preserve"> 4</w:t>
      </w:r>
    </w:p>
    <w:p w:rsidR="00656A70" w:rsidRPr="009D1257" w:rsidRDefault="009D1257">
      <w:pPr>
        <w:numPr>
          <w:ilvl w:val="0"/>
          <w:numId w:val="18"/>
        </w:numPr>
        <w:spacing w:after="0" w:line="240" w:lineRule="auto"/>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Render the following article using the cliche from lecture No.</w:t>
      </w:r>
      <w:r w:rsidRPr="009D1257">
        <w:rPr>
          <w:rFonts w:ascii="Times New Roman" w:eastAsia="Calibri" w:hAnsi="Times New Roman" w:cs="Times New Roman"/>
          <w:b/>
          <w:sz w:val="28"/>
          <w:szCs w:val="26"/>
          <w:lang w:val="en-US"/>
        </w:rPr>
        <w:t xml:space="preserve"> 1.</w:t>
      </w:r>
    </w:p>
    <w:p w:rsidR="00656A70" w:rsidRDefault="00656A70">
      <w:pPr>
        <w:spacing w:after="0" w:line="240" w:lineRule="auto"/>
        <w:ind w:firstLine="709"/>
        <w:jc w:val="both"/>
        <w:rPr>
          <w:rFonts w:ascii="Times New Roman" w:eastAsia="Calibri" w:hAnsi="Times New Roman" w:cs="Times New Roman"/>
          <w:sz w:val="28"/>
          <w:szCs w:val="28"/>
          <w:lang w:val="en-US"/>
        </w:rPr>
      </w:pPr>
    </w:p>
    <w:p w:rsidR="00656A70" w:rsidRPr="00CB4CAB" w:rsidRDefault="009D1257" w:rsidP="00CB4CAB">
      <w:pPr>
        <w:pStyle w:val="afb"/>
        <w:jc w:val="center"/>
        <w:rPr>
          <w:rFonts w:ascii="Times New Roman" w:hAnsi="Times New Roman" w:cs="Times New Roman"/>
          <w:b/>
          <w:sz w:val="28"/>
          <w:lang w:val="en-US"/>
        </w:rPr>
      </w:pPr>
      <w:r w:rsidRPr="00CB4CAB">
        <w:rPr>
          <w:rFonts w:ascii="Times New Roman" w:hAnsi="Times New Roman" w:cs="Times New Roman"/>
          <w:b/>
          <w:sz w:val="28"/>
          <w:shd w:val="clear" w:color="auto" w:fill="FFFFFF"/>
          <w:lang w:val="en-US"/>
        </w:rPr>
        <w:t>Airbus shares plunge as plane maker cuts profit forecast</w:t>
      </w:r>
    </w:p>
    <w:p w:rsidR="00656A70" w:rsidRPr="00CB4CAB" w:rsidRDefault="009D1257">
      <w:pPr>
        <w:pStyle w:val="af3"/>
        <w:spacing w:beforeAutospacing="0" w:after="120" w:afterAutospacing="0" w:line="15" w:lineRule="atLeast"/>
        <w:jc w:val="center"/>
        <w:textAlignment w:val="baseline"/>
        <w:rPr>
          <w:sz w:val="28"/>
          <w:szCs w:val="28"/>
          <w:lang w:val="en-US"/>
        </w:rPr>
      </w:pPr>
      <w:r w:rsidRPr="00CB4CAB">
        <w:rPr>
          <w:rFonts w:eastAsia="Georgia"/>
          <w:sz w:val="28"/>
          <w:szCs w:val="28"/>
          <w:shd w:val="clear" w:color="auto" w:fill="FFFFFF"/>
          <w:lang w:val="en-US"/>
        </w:rPr>
        <w:t>World’s largest aircraft manufacturer blames parts shortages for delays in production of A320neo</w:t>
      </w:r>
    </w:p>
    <w:p w:rsidR="00656A70" w:rsidRPr="00CB4CAB" w:rsidRDefault="009C3EB9">
      <w:pPr>
        <w:spacing w:after="0" w:line="240" w:lineRule="auto"/>
        <w:ind w:firstLine="709"/>
        <w:jc w:val="right"/>
        <w:rPr>
          <w:rFonts w:ascii="Times New Roman" w:eastAsia="Georgia" w:hAnsi="Times New Roman" w:cs="Times New Roman"/>
          <w:b/>
          <w:bCs/>
          <w:sz w:val="28"/>
          <w:szCs w:val="28"/>
          <w:shd w:val="clear" w:color="auto" w:fill="FFFFFF"/>
          <w:lang w:val="en-US"/>
        </w:rPr>
      </w:pPr>
      <w:hyperlink r:id="rId86" w:history="1">
        <w:r w:rsidR="009D1257" w:rsidRPr="00CB4CAB">
          <w:rPr>
            <w:rStyle w:val="a5"/>
            <w:rFonts w:ascii="Times New Roman" w:eastAsia="Georgia" w:hAnsi="Times New Roman" w:cs="Times New Roman"/>
            <w:b/>
            <w:bCs/>
            <w:color w:val="auto"/>
            <w:sz w:val="28"/>
            <w:szCs w:val="28"/>
            <w:u w:val="none"/>
            <w:shd w:val="clear" w:color="auto" w:fill="FFFFFF"/>
            <w:lang w:val="en-US"/>
          </w:rPr>
          <w:t>Julia Kollewe</w:t>
        </w:r>
      </w:hyperlink>
    </w:p>
    <w:p w:rsidR="00656A70" w:rsidRPr="00CB4CAB" w:rsidRDefault="009D1257">
      <w:pPr>
        <w:spacing w:after="0" w:line="240" w:lineRule="auto"/>
        <w:ind w:firstLine="709"/>
        <w:jc w:val="right"/>
        <w:rPr>
          <w:rFonts w:ascii="Times New Roman" w:eastAsia="Helvetica" w:hAnsi="Times New Roman" w:cs="Times New Roman"/>
          <w:sz w:val="28"/>
          <w:szCs w:val="28"/>
          <w:shd w:val="clear" w:color="auto" w:fill="FFFFFF"/>
          <w:lang w:val="en-US"/>
        </w:rPr>
      </w:pPr>
      <w:r w:rsidRPr="00CB4CAB">
        <w:rPr>
          <w:rFonts w:ascii="Times New Roman" w:eastAsia="Helvetica" w:hAnsi="Times New Roman" w:cs="Times New Roman"/>
          <w:sz w:val="28"/>
          <w:szCs w:val="28"/>
          <w:shd w:val="clear" w:color="auto" w:fill="FFFFFF"/>
          <w:lang w:val="en-US"/>
        </w:rPr>
        <w:t>Tue 25 Jun 2024 10.02 BST</w:t>
      </w:r>
    </w:p>
    <w:p w:rsidR="00656A70" w:rsidRPr="00CB4CAB" w:rsidRDefault="009D1257" w:rsidP="00CB4CAB">
      <w:pPr>
        <w:pStyle w:val="afb"/>
        <w:ind w:firstLine="709"/>
        <w:jc w:val="both"/>
        <w:rPr>
          <w:rFonts w:ascii="Times New Roman" w:hAnsi="Times New Roman" w:cs="Times New Roman"/>
          <w:sz w:val="28"/>
          <w:szCs w:val="28"/>
          <w:lang w:val="en-US"/>
        </w:rPr>
      </w:pPr>
      <w:r w:rsidRPr="00CB4CAB">
        <w:rPr>
          <w:rFonts w:ascii="Times New Roman" w:hAnsi="Times New Roman" w:cs="Times New Roman"/>
          <w:sz w:val="28"/>
          <w:szCs w:val="28"/>
          <w:shd w:val="clear" w:color="auto" w:fill="FFFFFF"/>
          <w:lang w:val="en-US"/>
        </w:rPr>
        <w:t>Shares in </w:t>
      </w:r>
      <w:hyperlink r:id="rId87" w:history="1">
        <w:r w:rsidRPr="00CB4CAB">
          <w:rPr>
            <w:rStyle w:val="a5"/>
            <w:rFonts w:ascii="Times New Roman" w:eastAsia="Georgia" w:hAnsi="Times New Roman" w:cs="Times New Roman"/>
            <w:color w:val="auto"/>
            <w:sz w:val="28"/>
            <w:szCs w:val="28"/>
            <w:u w:val="none"/>
            <w:shd w:val="clear" w:color="auto" w:fill="FFFFFF"/>
            <w:lang w:val="en-US"/>
          </w:rPr>
          <w:t>Airbus</w:t>
        </w:r>
      </w:hyperlink>
      <w:r w:rsidRPr="00CB4CAB">
        <w:rPr>
          <w:rFonts w:ascii="Times New Roman" w:hAnsi="Times New Roman" w:cs="Times New Roman"/>
          <w:sz w:val="28"/>
          <w:szCs w:val="28"/>
          <w:shd w:val="clear" w:color="auto" w:fill="FFFFFF"/>
          <w:lang w:val="en-US"/>
        </w:rPr>
        <w:t> tumbled on Tuesday after the aircraft maker cut its profit forecast and blamed persistent part shortages, which have affected production of its A320neo jets.</w:t>
      </w:r>
    </w:p>
    <w:p w:rsidR="00656A70" w:rsidRPr="00CB4CAB" w:rsidRDefault="009D1257" w:rsidP="00CB4CAB">
      <w:pPr>
        <w:pStyle w:val="afb"/>
        <w:ind w:firstLine="709"/>
        <w:jc w:val="both"/>
        <w:rPr>
          <w:rFonts w:ascii="Times New Roman" w:hAnsi="Times New Roman" w:cs="Times New Roman"/>
          <w:sz w:val="28"/>
          <w:szCs w:val="28"/>
          <w:lang w:val="en-US"/>
        </w:rPr>
      </w:pPr>
      <w:r w:rsidRPr="00CB4CAB">
        <w:rPr>
          <w:rFonts w:ascii="Times New Roman" w:hAnsi="Times New Roman" w:cs="Times New Roman"/>
          <w:sz w:val="28"/>
          <w:szCs w:val="28"/>
          <w:shd w:val="clear" w:color="auto" w:fill="FFFFFF"/>
          <w:lang w:val="en-US"/>
        </w:rPr>
        <w:t>In an unscheduled update late on Monday, Europe’s biggest aerospace group trimmed its delivery forecast, and pushed back the schedule for the production ramp-up of A320neo planes. </w:t>
      </w:r>
      <w:hyperlink r:id="rId88" w:history="1">
        <w:r w:rsidRPr="00CB4CAB">
          <w:rPr>
            <w:rStyle w:val="a5"/>
            <w:rFonts w:ascii="Times New Roman" w:eastAsia="Georgia" w:hAnsi="Times New Roman" w:cs="Times New Roman"/>
            <w:color w:val="auto"/>
            <w:sz w:val="28"/>
            <w:szCs w:val="28"/>
            <w:u w:val="none"/>
            <w:shd w:val="clear" w:color="auto" w:fill="FFFFFF"/>
            <w:lang w:val="en-US"/>
          </w:rPr>
          <w:t>Airbus</w:t>
        </w:r>
      </w:hyperlink>
      <w:r w:rsidRPr="00CB4CAB">
        <w:rPr>
          <w:rFonts w:ascii="Times New Roman" w:hAnsi="Times New Roman" w:cs="Times New Roman"/>
          <w:sz w:val="28"/>
          <w:szCs w:val="28"/>
          <w:shd w:val="clear" w:color="auto" w:fill="FFFFFF"/>
          <w:lang w:val="en-US"/>
        </w:rPr>
        <w:t> also took a €900m (£761m) charge for its troubled space activities.</w:t>
      </w:r>
    </w:p>
    <w:p w:rsidR="00656A70" w:rsidRPr="00CB4CAB" w:rsidRDefault="009D1257" w:rsidP="00CB4CAB">
      <w:pPr>
        <w:pStyle w:val="afb"/>
        <w:ind w:firstLine="709"/>
        <w:jc w:val="both"/>
        <w:rPr>
          <w:rFonts w:ascii="Times New Roman" w:hAnsi="Times New Roman" w:cs="Times New Roman"/>
          <w:sz w:val="28"/>
          <w:szCs w:val="28"/>
          <w:lang w:val="en-US"/>
        </w:rPr>
      </w:pPr>
      <w:r w:rsidRPr="00CB4CAB">
        <w:rPr>
          <w:rFonts w:ascii="Times New Roman" w:hAnsi="Times New Roman" w:cs="Times New Roman"/>
          <w:sz w:val="28"/>
          <w:szCs w:val="28"/>
          <w:shd w:val="clear" w:color="auto" w:fill="FFFFFF"/>
          <w:lang w:val="en-US"/>
        </w:rPr>
        <w:lastRenderedPageBreak/>
        <w:t>Airbus shares fell almost 10% on Tuesday. The company now expects underlying operating income of €5.5bn this year, below its previous forecast of between €6.5bn and €7bn.</w:t>
      </w:r>
    </w:p>
    <w:p w:rsidR="00656A70" w:rsidRPr="00CB4CAB" w:rsidRDefault="009D1257" w:rsidP="00CB4CAB">
      <w:pPr>
        <w:pStyle w:val="afb"/>
        <w:ind w:firstLine="709"/>
        <w:jc w:val="both"/>
        <w:rPr>
          <w:rFonts w:ascii="Times New Roman" w:hAnsi="Times New Roman" w:cs="Times New Roman"/>
          <w:sz w:val="28"/>
          <w:szCs w:val="28"/>
          <w:lang w:val="en-US"/>
        </w:rPr>
      </w:pPr>
      <w:r w:rsidRPr="00CB4CAB">
        <w:rPr>
          <w:rFonts w:ascii="Times New Roman" w:hAnsi="Times New Roman" w:cs="Times New Roman"/>
          <w:sz w:val="28"/>
          <w:szCs w:val="28"/>
          <w:shd w:val="clear" w:color="auto" w:fill="FFFFFF"/>
          <w:lang w:val="en-US"/>
        </w:rPr>
        <w:t>This is because it estimates that it will deliver 770 aircraft this year, down from its earlier forecast of 800, albeit higher than last year’s 735 jets. It also moved its production target of making 75 A320neo aircraft a month from 2026 to 2027. At the moment, it is making about 50 jets a month.</w:t>
      </w:r>
    </w:p>
    <w:p w:rsidR="00656A70" w:rsidRPr="00CB4CAB" w:rsidRDefault="009D1257" w:rsidP="00CB4CAB">
      <w:pPr>
        <w:pStyle w:val="afb"/>
        <w:ind w:firstLine="709"/>
        <w:jc w:val="both"/>
        <w:rPr>
          <w:rFonts w:ascii="Times New Roman" w:hAnsi="Times New Roman" w:cs="Times New Roman"/>
          <w:sz w:val="28"/>
          <w:szCs w:val="28"/>
          <w:lang w:val="en-US"/>
        </w:rPr>
      </w:pPr>
      <w:r w:rsidRPr="00CB4CAB">
        <w:rPr>
          <w:rFonts w:ascii="Times New Roman" w:hAnsi="Times New Roman" w:cs="Times New Roman"/>
          <w:sz w:val="28"/>
          <w:szCs w:val="28"/>
          <w:shd w:val="clear" w:color="auto" w:fill="FFFFFF"/>
          <w:lang w:val="en-US"/>
        </w:rPr>
        <w:t>Airbus said it faced “persistent” and “specific” supply-chain problems, mainly affecting engines, cabin equipment and aerostructures (components of the airframe such as wings and fuselage).</w:t>
      </w:r>
    </w:p>
    <w:p w:rsidR="00656A70" w:rsidRPr="00CB4CAB" w:rsidRDefault="009D1257" w:rsidP="00CB4CAB">
      <w:pPr>
        <w:pStyle w:val="afb"/>
        <w:ind w:firstLine="709"/>
        <w:jc w:val="both"/>
        <w:rPr>
          <w:rFonts w:ascii="Times New Roman" w:hAnsi="Times New Roman" w:cs="Times New Roman"/>
          <w:sz w:val="28"/>
          <w:szCs w:val="28"/>
          <w:lang w:val="en-US"/>
        </w:rPr>
      </w:pPr>
      <w:r w:rsidRPr="00CB4CAB">
        <w:rPr>
          <w:rFonts w:ascii="Times New Roman" w:hAnsi="Times New Roman" w:cs="Times New Roman"/>
          <w:sz w:val="28"/>
          <w:szCs w:val="28"/>
          <w:shd w:val="clear" w:color="auto" w:fill="FFFFFF"/>
          <w:lang w:val="en-US"/>
        </w:rPr>
        <w:t>The Airbus chief executive, Guillaume Faury, said: “We are facing headwinds right now; we have to bite the bullet.” He said supplies of engines for its bestselling A320 family of narrow-body jets had worsened “significantly” in recent months.</w:t>
      </w:r>
    </w:p>
    <w:p w:rsidR="00656A70" w:rsidRPr="00CB4CAB" w:rsidRDefault="009D1257" w:rsidP="00CB4CAB">
      <w:pPr>
        <w:pStyle w:val="afb"/>
        <w:ind w:firstLine="709"/>
        <w:jc w:val="both"/>
        <w:rPr>
          <w:rFonts w:ascii="Times New Roman" w:hAnsi="Times New Roman" w:cs="Times New Roman"/>
          <w:sz w:val="28"/>
          <w:szCs w:val="28"/>
          <w:lang w:val="en-US"/>
        </w:rPr>
      </w:pPr>
      <w:r w:rsidRPr="00CB4CAB">
        <w:rPr>
          <w:rFonts w:ascii="Times New Roman" w:hAnsi="Times New Roman" w:cs="Times New Roman"/>
          <w:sz w:val="28"/>
          <w:szCs w:val="28"/>
          <w:shd w:val="clear" w:color="auto" w:fill="FFFFFF"/>
          <w:lang w:val="en-US"/>
        </w:rPr>
        <w:t>Faury said engine makers would have to “face the consequences” of any delays, which could imply penalties. He said Rolls-Royce-made engines for the A330neo were behind schedule, but not those for the A350.</w:t>
      </w:r>
    </w:p>
    <w:p w:rsidR="00656A70" w:rsidRPr="00CB4CAB" w:rsidRDefault="009D1257" w:rsidP="00CB4CAB">
      <w:pPr>
        <w:pStyle w:val="afb"/>
        <w:ind w:firstLine="709"/>
        <w:jc w:val="both"/>
        <w:rPr>
          <w:rFonts w:ascii="Times New Roman" w:hAnsi="Times New Roman" w:cs="Times New Roman"/>
          <w:sz w:val="28"/>
          <w:szCs w:val="28"/>
          <w:lang w:val="en-US"/>
        </w:rPr>
      </w:pPr>
      <w:r w:rsidRPr="00CB4CAB">
        <w:rPr>
          <w:rFonts w:ascii="Times New Roman" w:hAnsi="Times New Roman" w:cs="Times New Roman"/>
          <w:sz w:val="28"/>
          <w:szCs w:val="28"/>
          <w:shd w:val="clear" w:color="auto" w:fill="FFFFFF"/>
          <w:lang w:val="en-US"/>
        </w:rPr>
        <w:t>Shortages of seats and cabin parts were another “very difficult situation,” Faury said.</w:t>
      </w:r>
    </w:p>
    <w:p w:rsidR="00656A70" w:rsidRPr="00CB4CAB" w:rsidRDefault="009D1257" w:rsidP="00CB4CAB">
      <w:pPr>
        <w:pStyle w:val="afb"/>
        <w:ind w:firstLine="709"/>
        <w:jc w:val="both"/>
        <w:rPr>
          <w:rFonts w:ascii="Times New Roman" w:hAnsi="Times New Roman" w:cs="Times New Roman"/>
          <w:sz w:val="28"/>
          <w:szCs w:val="28"/>
          <w:lang w:val="en-US"/>
        </w:rPr>
      </w:pPr>
      <w:r w:rsidRPr="00CB4CAB">
        <w:rPr>
          <w:rFonts w:ascii="Times New Roman" w:hAnsi="Times New Roman" w:cs="Times New Roman"/>
          <w:sz w:val="28"/>
          <w:szCs w:val="28"/>
          <w:shd w:val="clear" w:color="auto" w:fill="FFFFFF"/>
          <w:lang w:val="en-US"/>
        </w:rPr>
        <w:t>The aerospace industry has been struggling to rehire workers and stabilise supplies after the Covid-19 pandemic left many suppliers with weak balance sheets.</w:t>
      </w:r>
    </w:p>
    <w:p w:rsidR="00656A70" w:rsidRPr="00CB4CAB" w:rsidRDefault="009D1257" w:rsidP="00CB4CAB">
      <w:pPr>
        <w:pStyle w:val="afb"/>
        <w:ind w:firstLine="709"/>
        <w:jc w:val="both"/>
        <w:rPr>
          <w:rFonts w:ascii="Times New Roman" w:hAnsi="Times New Roman" w:cs="Times New Roman"/>
          <w:sz w:val="28"/>
          <w:szCs w:val="28"/>
          <w:lang w:val="en-US"/>
        </w:rPr>
      </w:pPr>
      <w:r w:rsidRPr="00CB4CAB">
        <w:rPr>
          <w:rFonts w:ascii="Times New Roman" w:hAnsi="Times New Roman" w:cs="Times New Roman"/>
          <w:sz w:val="28"/>
          <w:szCs w:val="28"/>
          <w:shd w:val="clear" w:color="auto" w:fill="FFFFFF"/>
          <w:lang w:val="en-US"/>
        </w:rPr>
        <w:t>As the world’s biggest aircraft producer, Airbus has borne the brunt of the problem while its main US rival Boeing faces regulatory curbs and an internal crisis, but some experts and suppliers, including engine makers, have long expressed doubts about its plans, saying they were too ambitious.</w:t>
      </w:r>
    </w:p>
    <w:p w:rsidR="00656A70" w:rsidRPr="00CB4CAB" w:rsidRDefault="009D1257" w:rsidP="00CB4CAB">
      <w:pPr>
        <w:pStyle w:val="afb"/>
        <w:ind w:firstLine="709"/>
        <w:jc w:val="both"/>
        <w:rPr>
          <w:rFonts w:ascii="Times New Roman" w:hAnsi="Times New Roman" w:cs="Times New Roman"/>
          <w:sz w:val="28"/>
          <w:szCs w:val="28"/>
          <w:lang w:val="en-US"/>
        </w:rPr>
      </w:pPr>
      <w:r w:rsidRPr="00CB4CAB">
        <w:rPr>
          <w:rFonts w:ascii="Times New Roman" w:hAnsi="Times New Roman" w:cs="Times New Roman"/>
          <w:sz w:val="28"/>
          <w:szCs w:val="28"/>
          <w:shd w:val="clear" w:color="auto" w:fill="FFFFFF"/>
          <w:lang w:val="en-US"/>
        </w:rPr>
        <w:t>Faury said an uncertain outlook for the industrial commitments of aerostructures maker Spirit Aerosystems had contributed to the new, lower targets.</w:t>
      </w:r>
    </w:p>
    <w:p w:rsidR="00656A70" w:rsidRPr="00CB4CAB" w:rsidRDefault="009D1257" w:rsidP="00CB4CAB">
      <w:pPr>
        <w:pStyle w:val="afb"/>
        <w:ind w:firstLine="709"/>
        <w:jc w:val="both"/>
        <w:rPr>
          <w:rFonts w:ascii="Times New Roman" w:hAnsi="Times New Roman" w:cs="Times New Roman"/>
          <w:sz w:val="28"/>
          <w:szCs w:val="28"/>
          <w:lang w:val="en-US"/>
        </w:rPr>
      </w:pPr>
      <w:r w:rsidRPr="00CB4CAB">
        <w:rPr>
          <w:rFonts w:ascii="Times New Roman" w:hAnsi="Times New Roman" w:cs="Times New Roman"/>
          <w:sz w:val="28"/>
          <w:szCs w:val="28"/>
          <w:shd w:val="clear" w:color="auto" w:fill="FFFFFF"/>
          <w:lang w:val="en-US"/>
        </w:rPr>
        <w:t>He declined to comment on a widely expected deal in which Airbus would acquire Spirit assets related to the A350 and A220 jet programmes, as part of a carve-up of the supplier with Boeing, which is expected in the coming days or weeks.</w:t>
      </w:r>
    </w:p>
    <w:p w:rsidR="00656A70" w:rsidRPr="00CB4CAB" w:rsidRDefault="009D1257" w:rsidP="00CB4CAB">
      <w:pPr>
        <w:pStyle w:val="afb"/>
        <w:ind w:firstLine="709"/>
        <w:jc w:val="both"/>
        <w:rPr>
          <w:rFonts w:ascii="Times New Roman" w:hAnsi="Times New Roman" w:cs="Times New Roman"/>
          <w:sz w:val="28"/>
          <w:szCs w:val="28"/>
          <w:lang w:val="en-US"/>
        </w:rPr>
      </w:pPr>
      <w:r w:rsidRPr="00CB4CAB">
        <w:rPr>
          <w:rFonts w:ascii="Times New Roman" w:hAnsi="Times New Roman" w:cs="Times New Roman"/>
          <w:sz w:val="28"/>
          <w:szCs w:val="28"/>
          <w:shd w:val="clear" w:color="auto" w:fill="FFFFFF"/>
          <w:lang w:val="en-US"/>
        </w:rPr>
        <w:t>Boeing is inching closer to a deal to buy back Spirit after its former subsidiary made substantial progress in separate talks with Airbus over a transatlantic breakup of the struggling supplier, Reuters reported last week.</w:t>
      </w:r>
    </w:p>
    <w:p w:rsidR="00656A70" w:rsidRDefault="009C3EB9" w:rsidP="00CB4CAB">
      <w:pPr>
        <w:pStyle w:val="afb"/>
        <w:ind w:firstLine="709"/>
        <w:jc w:val="both"/>
        <w:rPr>
          <w:rFonts w:ascii="Times New Roman" w:eastAsia="Helvetica" w:hAnsi="Times New Roman" w:cs="Times New Roman"/>
          <w:sz w:val="28"/>
          <w:szCs w:val="28"/>
          <w:shd w:val="clear" w:color="auto" w:fill="FFFFFF"/>
          <w:lang w:val="en-US"/>
        </w:rPr>
      </w:pPr>
      <w:hyperlink r:id="rId89" w:history="1">
        <w:r w:rsidR="009D1257" w:rsidRPr="00CB4CAB">
          <w:rPr>
            <w:rStyle w:val="a5"/>
            <w:rFonts w:ascii="Times New Roman" w:eastAsia="Helvetica" w:hAnsi="Times New Roman" w:cs="Times New Roman"/>
            <w:color w:val="auto"/>
            <w:sz w:val="28"/>
            <w:szCs w:val="28"/>
            <w:shd w:val="clear" w:color="auto" w:fill="FFFFFF"/>
            <w:lang w:val="en-US"/>
          </w:rPr>
          <w:t>https://www.theguardian.com/business/article/2024/jun/25/airbus-shares-profit-forecast-production-a320neo</w:t>
        </w:r>
      </w:hyperlink>
    </w:p>
    <w:p w:rsidR="00CB4CAB" w:rsidRPr="00CB4CAB" w:rsidRDefault="00CB4CAB" w:rsidP="00CB4CAB">
      <w:pPr>
        <w:pStyle w:val="afb"/>
        <w:ind w:firstLine="709"/>
        <w:jc w:val="both"/>
        <w:rPr>
          <w:rFonts w:ascii="Times New Roman" w:eastAsia="Helvetica" w:hAnsi="Times New Roman" w:cs="Times New Roman"/>
          <w:sz w:val="28"/>
          <w:szCs w:val="28"/>
          <w:shd w:val="clear" w:color="auto" w:fill="FFFFFF"/>
          <w:lang w:val="en-US"/>
        </w:rPr>
      </w:pPr>
    </w:p>
    <w:p w:rsidR="00656A70" w:rsidRPr="00CB4CAB" w:rsidRDefault="00656A70" w:rsidP="00CB4CAB">
      <w:pPr>
        <w:pStyle w:val="afb"/>
        <w:ind w:firstLine="709"/>
        <w:jc w:val="both"/>
        <w:rPr>
          <w:rFonts w:ascii="Times New Roman" w:eastAsia="Calibri" w:hAnsi="Times New Roman" w:cs="Times New Roman"/>
          <w:b/>
          <w:bCs/>
          <w:sz w:val="28"/>
          <w:szCs w:val="28"/>
          <w:lang w:val="en-US"/>
        </w:rPr>
      </w:pPr>
    </w:p>
    <w:p w:rsidR="00656A70" w:rsidRDefault="009D1257">
      <w:pPr>
        <w:pStyle w:val="afa"/>
        <w:numPr>
          <w:ilvl w:val="0"/>
          <w:numId w:val="18"/>
        </w:numPr>
        <w:spacing w:after="0"/>
        <w:jc w:val="both"/>
        <w:rPr>
          <w:rFonts w:ascii="Times New Roman" w:hAnsi="Times New Roman" w:cs="Times New Roman"/>
          <w:b/>
          <w:sz w:val="28"/>
          <w:szCs w:val="28"/>
          <w:lang w:val="en-US"/>
        </w:rPr>
      </w:pPr>
      <w:r>
        <w:rPr>
          <w:rFonts w:ascii="Times New Roman" w:eastAsia="Calibri" w:hAnsi="Times New Roman" w:cs="Times New Roman"/>
          <w:b/>
          <w:bCs/>
          <w:sz w:val="28"/>
          <w:szCs w:val="26"/>
          <w:lang w:val="en-US"/>
        </w:rPr>
        <w:t>Translate the 4</w:t>
      </w:r>
      <w:r>
        <w:rPr>
          <w:rFonts w:ascii="Times New Roman" w:eastAsia="Calibri" w:hAnsi="Times New Roman" w:cs="Times New Roman"/>
          <w:b/>
          <w:bCs/>
          <w:sz w:val="28"/>
          <w:szCs w:val="26"/>
          <w:vertAlign w:val="superscript"/>
          <w:lang w:val="en-US"/>
        </w:rPr>
        <w:t>th</w:t>
      </w:r>
      <w:r>
        <w:rPr>
          <w:rFonts w:ascii="Times New Roman" w:eastAsia="Calibri" w:hAnsi="Times New Roman" w:cs="Times New Roman"/>
          <w:b/>
          <w:bCs/>
          <w:sz w:val="28"/>
          <w:szCs w:val="26"/>
          <w:lang w:val="en-US"/>
        </w:rPr>
        <w:t xml:space="preserve"> </w:t>
      </w:r>
      <w:r>
        <w:rPr>
          <w:rFonts w:ascii="Times New Roman" w:hAnsi="Times New Roman" w:cs="Times New Roman"/>
          <w:b/>
          <w:sz w:val="28"/>
          <w:szCs w:val="28"/>
          <w:lang w:val="en-US"/>
        </w:rPr>
        <w:t xml:space="preserve">paragraph from English into Russian using the dictionary </w:t>
      </w:r>
    </w:p>
    <w:p w:rsidR="00656A70" w:rsidRDefault="009D1257">
      <w:pPr>
        <w:pStyle w:val="afa"/>
        <w:numPr>
          <w:ilvl w:val="1"/>
          <w:numId w:val="10"/>
        </w:numPr>
        <w:spacing w:after="0" w:line="240" w:lineRule="auto"/>
        <w:jc w:val="both"/>
        <w:rPr>
          <w:rFonts w:ascii="Times New Roman" w:eastAsia="Times New Roman" w:hAnsi="Times New Roman"/>
          <w:b/>
          <w:sz w:val="28"/>
          <w:szCs w:val="28"/>
          <w:lang w:val="en-US" w:eastAsia="ru-RU"/>
        </w:rPr>
      </w:pPr>
      <w:r>
        <w:rPr>
          <w:rFonts w:ascii="Times New Roman" w:eastAsia="Times New Roman" w:hAnsi="Times New Roman"/>
          <w:b/>
          <w:sz w:val="28"/>
          <w:szCs w:val="28"/>
          <w:lang w:val="en-US" w:eastAsia="ru-RU"/>
        </w:rPr>
        <w:t>Airports today</w:t>
      </w:r>
    </w:p>
    <w:p w:rsidR="00656A70" w:rsidRDefault="009D1257">
      <w:pPr>
        <w:spacing w:after="0" w:line="240" w:lineRule="auto"/>
        <w:ind w:firstLine="360"/>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Aircraft and airports have </w:t>
      </w:r>
      <w:r>
        <w:rPr>
          <w:rFonts w:ascii="Times New Roman" w:eastAsia="Times New Roman" w:hAnsi="Times New Roman" w:cs="Times New Roman"/>
          <w:b/>
          <w:sz w:val="28"/>
          <w:szCs w:val="28"/>
          <w:lang w:val="en-US" w:eastAsia="ru-RU"/>
        </w:rPr>
        <w:t>evolved</w:t>
      </w:r>
      <w:r>
        <w:rPr>
          <w:rFonts w:ascii="Times New Roman" w:eastAsia="Times New Roman" w:hAnsi="Times New Roman" w:cs="Times New Roman"/>
          <w:sz w:val="28"/>
          <w:szCs w:val="28"/>
          <w:lang w:val="en-US" w:eastAsia="ru-RU"/>
        </w:rPr>
        <w:t xml:space="preserve"> and continue to evolve. In the 1950s airplanes began to have a variety of uses for transportation and business. Airplanes were equipped with </w:t>
      </w:r>
      <w:r>
        <w:rPr>
          <w:rFonts w:ascii="Times New Roman" w:eastAsia="Times New Roman" w:hAnsi="Times New Roman" w:cs="Times New Roman"/>
          <w:b/>
          <w:sz w:val="28"/>
          <w:szCs w:val="28"/>
          <w:lang w:val="en-US" w:eastAsia="ru-RU"/>
        </w:rPr>
        <w:t>steerable tail wheels</w:t>
      </w:r>
      <w:r>
        <w:rPr>
          <w:rFonts w:ascii="Times New Roman" w:eastAsia="Times New Roman" w:hAnsi="Times New Roman" w:cs="Times New Roman"/>
          <w:sz w:val="28"/>
          <w:szCs w:val="28"/>
          <w:lang w:val="en-US" w:eastAsia="ru-RU"/>
        </w:rPr>
        <w:t xml:space="preserve"> instead of </w:t>
      </w:r>
      <w:r>
        <w:rPr>
          <w:rFonts w:ascii="Times New Roman" w:eastAsia="Times New Roman" w:hAnsi="Times New Roman" w:cs="Times New Roman"/>
          <w:b/>
          <w:sz w:val="28"/>
          <w:szCs w:val="28"/>
          <w:lang w:val="en-US" w:eastAsia="ru-RU"/>
        </w:rPr>
        <w:t xml:space="preserve">tail </w:t>
      </w:r>
      <w:hyperlink r:id="rId90" w:anchor="skids" w:tooltip="A runner used on an aircraft landing gear instead of tires." w:history="1">
        <w:r>
          <w:rPr>
            <w:rFonts w:ascii="Times New Roman" w:eastAsia="Times New Roman" w:hAnsi="Times New Roman" w:cs="Times New Roman"/>
            <w:b/>
            <w:sz w:val="28"/>
            <w:szCs w:val="28"/>
            <w:lang w:val="en-US" w:eastAsia="ru-RU"/>
          </w:rPr>
          <w:t>skids</w:t>
        </w:r>
      </w:hyperlink>
      <w:r>
        <w:rPr>
          <w:rFonts w:ascii="Times New Roman" w:eastAsia="Times New Roman" w:hAnsi="Times New Roman" w:cs="Times New Roman"/>
          <w:sz w:val="28"/>
          <w:szCs w:val="28"/>
          <w:lang w:val="en-US" w:eastAsia="ru-RU"/>
        </w:rPr>
        <w:t xml:space="preserve"> so they could operate more easily on the ground. As airplanes got larger and heavier it became necessary for airports to have hard surface </w:t>
      </w:r>
      <w:r>
        <w:rPr>
          <w:rFonts w:ascii="Times New Roman" w:eastAsia="Times New Roman" w:hAnsi="Times New Roman" w:cs="Times New Roman"/>
          <w:b/>
          <w:sz w:val="28"/>
          <w:szCs w:val="28"/>
          <w:lang w:val="en-US" w:eastAsia="ru-RU"/>
        </w:rPr>
        <w:t>runways</w:t>
      </w:r>
      <w:r>
        <w:rPr>
          <w:rFonts w:ascii="Times New Roman" w:eastAsia="Times New Roman" w:hAnsi="Times New Roman" w:cs="Times New Roman"/>
          <w:sz w:val="28"/>
          <w:szCs w:val="28"/>
          <w:lang w:val="en-US" w:eastAsia="ru-RU"/>
        </w:rPr>
        <w:t xml:space="preserve"> instead of the grass or gravel fields because such </w:t>
      </w:r>
      <w:r>
        <w:rPr>
          <w:rFonts w:ascii="Times New Roman" w:eastAsia="Times New Roman" w:hAnsi="Times New Roman" w:cs="Times New Roman"/>
          <w:sz w:val="28"/>
          <w:szCs w:val="28"/>
          <w:lang w:val="en-US" w:eastAsia="ru-RU"/>
        </w:rPr>
        <w:lastRenderedPageBreak/>
        <w:t xml:space="preserve">fields could not support the </w:t>
      </w:r>
      <w:hyperlink r:id="rId91" w:anchor="weight" w:tooltip="The force of gravity acting on an object. The weight force pulls an aircraft toward the earth and must be overcome by a combination of lift and thrust." w:history="1">
        <w:r>
          <w:rPr>
            <w:rFonts w:ascii="Times New Roman" w:eastAsia="Times New Roman" w:hAnsi="Times New Roman" w:cs="Times New Roman"/>
            <w:b/>
            <w:sz w:val="28"/>
            <w:szCs w:val="28"/>
            <w:lang w:val="en-US" w:eastAsia="ru-RU"/>
          </w:rPr>
          <w:t>weight</w:t>
        </w:r>
      </w:hyperlink>
      <w:r>
        <w:rPr>
          <w:rFonts w:ascii="Times New Roman" w:eastAsia="Times New Roman" w:hAnsi="Times New Roman" w:cs="Times New Roman"/>
          <w:b/>
          <w:sz w:val="28"/>
          <w:szCs w:val="28"/>
          <w:lang w:val="en-US" w:eastAsia="ru-RU"/>
        </w:rPr>
        <w:t xml:space="preserve"> </w:t>
      </w:r>
      <w:r>
        <w:rPr>
          <w:rFonts w:ascii="Times New Roman" w:eastAsia="Times New Roman" w:hAnsi="Times New Roman" w:cs="Times New Roman"/>
          <w:sz w:val="28"/>
          <w:szCs w:val="28"/>
          <w:lang w:val="en-US" w:eastAsia="ru-RU"/>
        </w:rPr>
        <w:t xml:space="preserve">of heavier airplanes. (A Boeing 747 can weigh more than 800,000 pounds at takeoff.) Airports eventually began to offer more services for airplane operators and their increasing number of passengers. A modern large airport today has thousands of workers, accommodates tens of thousands of passengers, and loads or unloads hundreds of thousands of pounds of baggage and cargo daily. There are many types of airports that exist today as part of air transportation system. These airports range from a single grass airstrip in an agricultural or rural area to the large airports serving major cities. There are seven basic types of airports: rural airstrip, private airport, military airport, small community airport, regional community airport, regional airport, major city airport. What separates one from the other depends upon the types of services it provides, the size aircraft it serves, the length of the runways with its complementary terminal facilities, and its proximity to a densely populated area. Not all airports are located near towns and cities. Driving through agricultural regions, a single narrow strip of grass or pavement along the highway could indicate that there is an </w:t>
      </w:r>
      <w:r>
        <w:rPr>
          <w:rFonts w:ascii="Times New Roman" w:eastAsia="Times New Roman" w:hAnsi="Times New Roman" w:cs="Times New Roman"/>
          <w:b/>
          <w:sz w:val="28"/>
          <w:szCs w:val="28"/>
          <w:lang w:val="en-US" w:eastAsia="ru-RU"/>
        </w:rPr>
        <w:t>aerial operation</w:t>
      </w:r>
      <w:r>
        <w:rPr>
          <w:rFonts w:ascii="Times New Roman" w:eastAsia="Times New Roman" w:hAnsi="Times New Roman" w:cs="Times New Roman"/>
          <w:sz w:val="28"/>
          <w:szCs w:val="28"/>
          <w:lang w:val="en-US" w:eastAsia="ru-RU"/>
        </w:rPr>
        <w:t xml:space="preserve"> based there. These are referred to as rural </w:t>
      </w:r>
      <w:r>
        <w:rPr>
          <w:rFonts w:ascii="Times New Roman" w:eastAsia="Times New Roman" w:hAnsi="Times New Roman" w:cs="Times New Roman"/>
          <w:b/>
          <w:sz w:val="28"/>
          <w:szCs w:val="28"/>
          <w:lang w:val="en-US" w:eastAsia="ru-RU"/>
        </w:rPr>
        <w:t>airstrips.</w:t>
      </w:r>
      <w:r>
        <w:rPr>
          <w:rFonts w:ascii="Times New Roman" w:eastAsia="Times New Roman" w:hAnsi="Times New Roman" w:cs="Times New Roman"/>
          <w:sz w:val="28"/>
          <w:szCs w:val="28"/>
          <w:lang w:val="en-US" w:eastAsia="ru-RU"/>
        </w:rPr>
        <w:t xml:space="preserve"> There are several private communities with a small, common airstrip where homes with attached hangars allow owners to </w:t>
      </w:r>
      <w:hyperlink r:id="rId92" w:anchor="taxi" w:tooltip="(1) The movement of an airplane under its own power on the surface of an airport. (2) Also describes the surface movement of helicopters with wheels. " w:history="1">
        <w:r>
          <w:rPr>
            <w:rFonts w:ascii="Times New Roman" w:eastAsia="Times New Roman" w:hAnsi="Times New Roman" w:cs="Times New Roman"/>
            <w:sz w:val="28"/>
            <w:szCs w:val="28"/>
            <w:lang w:val="en-US" w:eastAsia="ru-RU"/>
          </w:rPr>
          <w:t>taxi</w:t>
        </w:r>
      </w:hyperlink>
      <w:r>
        <w:rPr>
          <w:rFonts w:ascii="Times New Roman" w:eastAsia="Times New Roman" w:hAnsi="Times New Roman" w:cs="Times New Roman"/>
          <w:sz w:val="28"/>
          <w:szCs w:val="28"/>
          <w:lang w:val="en-US" w:eastAsia="ru-RU"/>
        </w:rPr>
        <w:t xml:space="preserve"> from their hangar to a shared runway. An interesting note: in Alaska any public road can be used as a runway, however in the state of New York it is illegal to make an emergency landing on any highway. Military airstrips or airports are usually restricted to military aircraft usage from flight testing to military training routes. These airports are designed to handle </w:t>
      </w:r>
      <w:r>
        <w:rPr>
          <w:rFonts w:ascii="Times New Roman" w:eastAsia="Times New Roman" w:hAnsi="Times New Roman" w:cs="Times New Roman"/>
          <w:b/>
          <w:sz w:val="28"/>
          <w:szCs w:val="28"/>
          <w:lang w:val="en-US" w:eastAsia="ru-RU"/>
        </w:rPr>
        <w:t>rotorcraft</w:t>
      </w:r>
      <w:r>
        <w:rPr>
          <w:rFonts w:ascii="Times New Roman" w:eastAsia="Times New Roman" w:hAnsi="Times New Roman" w:cs="Times New Roman"/>
          <w:sz w:val="28"/>
          <w:szCs w:val="28"/>
          <w:lang w:val="en-US" w:eastAsia="ru-RU"/>
        </w:rPr>
        <w:t xml:space="preserve"> or fixed </w:t>
      </w:r>
      <w:hyperlink r:id="rId93" w:anchor="wing" w:tooltip="A part of an airplane that is attached to the fuselage. Wings are shaped like airfoils and are used to provide lift for the airplane. There are four basic types of wings: straight, sweep, delta and variable sweep." w:history="1">
        <w:r>
          <w:rPr>
            <w:rFonts w:ascii="Times New Roman" w:eastAsia="Times New Roman" w:hAnsi="Times New Roman" w:cs="Times New Roman"/>
            <w:sz w:val="28"/>
            <w:szCs w:val="28"/>
            <w:lang w:val="en-US" w:eastAsia="ru-RU"/>
          </w:rPr>
          <w:t>wing</w:t>
        </w:r>
      </w:hyperlink>
      <w:r>
        <w:rPr>
          <w:rFonts w:ascii="Times New Roman" w:eastAsia="Times New Roman" w:hAnsi="Times New Roman" w:cs="Times New Roman"/>
          <w:sz w:val="28"/>
          <w:szCs w:val="28"/>
          <w:lang w:val="en-US" w:eastAsia="ru-RU"/>
        </w:rPr>
        <w:t xml:space="preserve"> aircraft. Most of the runways of military airports can accommodate heavy, wide-body aircraft and have a runway length of 8,000 to 13,000 feet. </w:t>
      </w:r>
    </w:p>
    <w:p w:rsidR="00656A70" w:rsidRDefault="009D1257">
      <w:pPr>
        <w:pStyle w:val="afa"/>
        <w:numPr>
          <w:ilvl w:val="1"/>
          <w:numId w:val="10"/>
        </w:numPr>
        <w:spacing w:after="0" w:line="240" w:lineRule="auto"/>
        <w:jc w:val="both"/>
        <w:rPr>
          <w:rFonts w:ascii="Times New Roman" w:eastAsia="Times New Roman" w:hAnsi="Times New Roman"/>
          <w:b/>
          <w:sz w:val="28"/>
          <w:szCs w:val="28"/>
          <w:lang w:val="en-US" w:eastAsia="ru-RU"/>
        </w:rPr>
      </w:pPr>
      <w:r>
        <w:rPr>
          <w:rFonts w:ascii="Times New Roman" w:eastAsia="Times New Roman" w:hAnsi="Times New Roman"/>
          <w:b/>
          <w:sz w:val="28"/>
          <w:szCs w:val="28"/>
          <w:lang w:val="en-US" w:eastAsia="ru-RU"/>
        </w:rPr>
        <w:t>Airport Pavements</w:t>
      </w:r>
    </w:p>
    <w:p w:rsidR="00656A70" w:rsidRDefault="009D1257">
      <w:pPr>
        <w:spacing w:after="0" w:line="240" w:lineRule="auto"/>
        <w:ind w:firstLine="360"/>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The first </w:t>
      </w:r>
      <w:r>
        <w:rPr>
          <w:rFonts w:ascii="Times New Roman" w:eastAsia="Times New Roman" w:hAnsi="Times New Roman"/>
          <w:b/>
          <w:sz w:val="28"/>
          <w:szCs w:val="28"/>
          <w:lang w:val="en-US" w:eastAsia="ru-RU"/>
        </w:rPr>
        <w:t>concrete</w:t>
      </w:r>
      <w:r>
        <w:rPr>
          <w:rFonts w:ascii="Times New Roman" w:eastAsia="Times New Roman" w:hAnsi="Times New Roman"/>
          <w:sz w:val="28"/>
          <w:szCs w:val="28"/>
          <w:lang w:val="en-US" w:eastAsia="ru-RU"/>
        </w:rPr>
        <w:t xml:space="preserve"> </w:t>
      </w:r>
      <w:r>
        <w:rPr>
          <w:rFonts w:ascii="Times New Roman" w:eastAsia="Times New Roman" w:hAnsi="Times New Roman"/>
          <w:b/>
          <w:sz w:val="28"/>
          <w:szCs w:val="28"/>
          <w:lang w:val="en-US" w:eastAsia="ru-RU"/>
        </w:rPr>
        <w:t>pavement</w:t>
      </w:r>
      <w:r>
        <w:rPr>
          <w:rFonts w:ascii="Times New Roman" w:eastAsia="Times New Roman" w:hAnsi="Times New Roman"/>
          <w:sz w:val="28"/>
          <w:szCs w:val="28"/>
          <w:lang w:val="en-US" w:eastAsia="ru-RU"/>
        </w:rPr>
        <w:t xml:space="preserve"> for airport use was constructed during 1927 and 1928 at the Ford Terminal in Dearborn, Michigan. Since then, concrete pavements have been widely used for constructing runways, </w:t>
      </w:r>
      <w:r>
        <w:rPr>
          <w:rFonts w:ascii="Times New Roman" w:eastAsia="Times New Roman" w:hAnsi="Times New Roman"/>
          <w:b/>
          <w:sz w:val="28"/>
          <w:szCs w:val="28"/>
          <w:lang w:val="en-US" w:eastAsia="ru-RU"/>
        </w:rPr>
        <w:t>taxiways</w:t>
      </w:r>
      <w:r>
        <w:rPr>
          <w:rFonts w:ascii="Times New Roman" w:eastAsia="Times New Roman" w:hAnsi="Times New Roman"/>
          <w:sz w:val="28"/>
          <w:szCs w:val="28"/>
          <w:lang w:val="en-US" w:eastAsia="ru-RU"/>
        </w:rPr>
        <w:t xml:space="preserve">, and </w:t>
      </w:r>
      <w:r>
        <w:rPr>
          <w:rFonts w:ascii="Times New Roman" w:eastAsia="Times New Roman" w:hAnsi="Times New Roman"/>
          <w:b/>
          <w:sz w:val="28"/>
          <w:szCs w:val="28"/>
          <w:lang w:val="en-US" w:eastAsia="ru-RU"/>
        </w:rPr>
        <w:t xml:space="preserve">apron </w:t>
      </w:r>
      <w:r>
        <w:rPr>
          <w:rFonts w:ascii="Times New Roman" w:eastAsia="Times New Roman" w:hAnsi="Times New Roman"/>
          <w:sz w:val="28"/>
          <w:szCs w:val="28"/>
          <w:lang w:val="en-US" w:eastAsia="ru-RU"/>
        </w:rPr>
        <w:t xml:space="preserve">areas at airports. The design and construction procedures used for airport pavements evolved through experience, practice, </w:t>
      </w:r>
      <w:r>
        <w:rPr>
          <w:rFonts w:ascii="Times New Roman" w:eastAsia="Times New Roman" w:hAnsi="Times New Roman"/>
          <w:b/>
          <w:sz w:val="28"/>
          <w:szCs w:val="28"/>
          <w:lang w:val="en-US" w:eastAsia="ru-RU"/>
        </w:rPr>
        <w:t>field trials</w:t>
      </w:r>
      <w:r>
        <w:rPr>
          <w:rFonts w:ascii="Times New Roman" w:eastAsia="Times New Roman" w:hAnsi="Times New Roman"/>
          <w:sz w:val="28"/>
          <w:szCs w:val="28"/>
          <w:lang w:val="en-US" w:eastAsia="ru-RU"/>
        </w:rPr>
        <w:t xml:space="preserve">, and application of theoretical considerations. Concrete pavements have a long and successful history of use at civilian airports and at military airfields in the United States. Air transportation is one of the key industries in the United States. The high cost of shutdowns for pavement maintenance and rehabilitation at airports results in significant impact on local and regional economies, in addition to unnecessary delays to the traveling public. A similar concern exists at military airfields where operational readiness can be impacted by poor pavements. For airport pavements to perform well, it is essential that these pavements are designed and constructed to a high degree of quality. A well-designed and constructed concrete pavement will withstand the anticipated aircraft </w:t>
      </w:r>
      <w:r>
        <w:rPr>
          <w:rFonts w:ascii="Times New Roman" w:eastAsia="Times New Roman" w:hAnsi="Times New Roman"/>
          <w:b/>
          <w:sz w:val="28"/>
          <w:szCs w:val="28"/>
          <w:lang w:val="en-US" w:eastAsia="ru-RU"/>
        </w:rPr>
        <w:t xml:space="preserve">loadings </w:t>
      </w:r>
      <w:r>
        <w:rPr>
          <w:rFonts w:ascii="Times New Roman" w:eastAsia="Times New Roman" w:hAnsi="Times New Roman"/>
          <w:sz w:val="28"/>
          <w:szCs w:val="28"/>
          <w:lang w:val="en-US" w:eastAsia="ru-RU"/>
        </w:rPr>
        <w:t xml:space="preserve">under the local climatic conditions over the desired period of time with minimum maintenance and repair. Desirable concrete pavement performance can be obtained by ensuring that the occurrences of various distresses that can develop are minimized. Distresses that may develop in airport concrete pavements include the following: </w:t>
      </w:r>
    </w:p>
    <w:p w:rsidR="00656A70" w:rsidRDefault="009D1257">
      <w:pPr>
        <w:pStyle w:val="afa"/>
        <w:numPr>
          <w:ilvl w:val="0"/>
          <w:numId w:val="11"/>
        </w:numPr>
        <w:spacing w:after="0" w:line="240" w:lineRule="auto"/>
        <w:ind w:left="567" w:hanging="207"/>
        <w:jc w:val="both"/>
        <w:rPr>
          <w:rFonts w:ascii="Times New Roman" w:eastAsia="Times New Roman" w:hAnsi="Times New Roman"/>
          <w:sz w:val="28"/>
          <w:szCs w:val="28"/>
          <w:lang w:val="en-US" w:eastAsia="ru-RU"/>
        </w:rPr>
      </w:pPr>
      <w:r>
        <w:rPr>
          <w:rFonts w:ascii="Times New Roman" w:eastAsia="Times New Roman" w:hAnsi="Times New Roman"/>
          <w:b/>
          <w:sz w:val="28"/>
          <w:szCs w:val="28"/>
          <w:lang w:val="en-US" w:eastAsia="ru-RU"/>
        </w:rPr>
        <w:t>Cracking</w:t>
      </w:r>
      <w:r>
        <w:rPr>
          <w:rFonts w:ascii="Times New Roman" w:eastAsia="Times New Roman" w:hAnsi="Times New Roman"/>
          <w:sz w:val="28"/>
          <w:szCs w:val="28"/>
          <w:lang w:val="en-US" w:eastAsia="ru-RU"/>
        </w:rPr>
        <w:t xml:space="preserve"> (corner, </w:t>
      </w:r>
      <w:r>
        <w:rPr>
          <w:rFonts w:ascii="Times New Roman" w:eastAsia="Times New Roman" w:hAnsi="Times New Roman"/>
          <w:b/>
          <w:sz w:val="28"/>
          <w:szCs w:val="28"/>
          <w:lang w:val="en-US" w:eastAsia="ru-RU"/>
        </w:rPr>
        <w:t>longitudinal</w:t>
      </w:r>
      <w:r>
        <w:rPr>
          <w:rFonts w:ascii="Times New Roman" w:eastAsia="Times New Roman" w:hAnsi="Times New Roman"/>
          <w:sz w:val="28"/>
          <w:szCs w:val="28"/>
          <w:lang w:val="en-US" w:eastAsia="ru-RU"/>
        </w:rPr>
        <w:t xml:space="preserve">, </w:t>
      </w:r>
      <w:r>
        <w:rPr>
          <w:rFonts w:ascii="Times New Roman" w:eastAsia="Times New Roman" w:hAnsi="Times New Roman"/>
          <w:b/>
          <w:sz w:val="28"/>
          <w:szCs w:val="28"/>
          <w:lang w:val="en-US" w:eastAsia="ru-RU"/>
        </w:rPr>
        <w:t>transverse</w:t>
      </w:r>
      <w:r>
        <w:rPr>
          <w:rFonts w:ascii="Times New Roman" w:eastAsia="Times New Roman" w:hAnsi="Times New Roman"/>
          <w:sz w:val="28"/>
          <w:szCs w:val="28"/>
          <w:lang w:val="en-US" w:eastAsia="ru-RU"/>
        </w:rPr>
        <w:t xml:space="preserve">, durability/materials related) </w:t>
      </w:r>
    </w:p>
    <w:p w:rsidR="00656A70" w:rsidRDefault="009D1257">
      <w:pPr>
        <w:pStyle w:val="afa"/>
        <w:numPr>
          <w:ilvl w:val="1"/>
          <w:numId w:val="11"/>
        </w:numPr>
        <w:spacing w:after="0" w:line="240" w:lineRule="auto"/>
        <w:ind w:left="567" w:hanging="218"/>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lastRenderedPageBreak/>
        <w:t>Surface defects (</w:t>
      </w:r>
      <w:r>
        <w:rPr>
          <w:rFonts w:ascii="Times New Roman" w:eastAsia="Times New Roman" w:hAnsi="Times New Roman"/>
          <w:b/>
          <w:sz w:val="28"/>
          <w:szCs w:val="28"/>
          <w:lang w:val="en-US" w:eastAsia="ru-RU"/>
        </w:rPr>
        <w:t>scaling</w:t>
      </w:r>
      <w:r>
        <w:rPr>
          <w:rFonts w:ascii="Times New Roman" w:eastAsia="Times New Roman" w:hAnsi="Times New Roman"/>
          <w:sz w:val="28"/>
          <w:szCs w:val="28"/>
          <w:lang w:val="en-US" w:eastAsia="ru-RU"/>
        </w:rPr>
        <w:t xml:space="preserve">, </w:t>
      </w:r>
      <w:r>
        <w:rPr>
          <w:rFonts w:ascii="Times New Roman" w:eastAsia="Times New Roman" w:hAnsi="Times New Roman"/>
          <w:b/>
          <w:sz w:val="28"/>
          <w:szCs w:val="28"/>
          <w:lang w:val="en-US" w:eastAsia="ru-RU"/>
        </w:rPr>
        <w:t>popouts</w:t>
      </w:r>
      <w:r>
        <w:rPr>
          <w:rFonts w:ascii="Times New Roman" w:eastAsia="Times New Roman" w:hAnsi="Times New Roman"/>
          <w:sz w:val="28"/>
          <w:szCs w:val="28"/>
          <w:lang w:val="en-US" w:eastAsia="ru-RU"/>
        </w:rPr>
        <w:t xml:space="preserve">, </w:t>
      </w:r>
      <w:r>
        <w:rPr>
          <w:rFonts w:ascii="Times New Roman" w:eastAsia="Times New Roman" w:hAnsi="Times New Roman"/>
          <w:b/>
          <w:sz w:val="28"/>
          <w:szCs w:val="28"/>
          <w:lang w:val="en-US" w:eastAsia="ru-RU"/>
        </w:rPr>
        <w:t>map cracking</w:t>
      </w:r>
      <w:r>
        <w:rPr>
          <w:rFonts w:ascii="Times New Roman" w:eastAsia="Times New Roman" w:hAnsi="Times New Roman"/>
          <w:sz w:val="28"/>
          <w:szCs w:val="28"/>
          <w:lang w:val="en-US" w:eastAsia="ru-RU"/>
        </w:rPr>
        <w:t xml:space="preserve">). </w:t>
      </w:r>
    </w:p>
    <w:p w:rsidR="00656A70" w:rsidRDefault="009D1257">
      <w:pPr>
        <w:spacing w:after="0" w:line="240" w:lineRule="auto"/>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The development of concrete pavement distresses can be minimized by: </w:t>
      </w:r>
    </w:p>
    <w:p w:rsidR="00656A70" w:rsidRDefault="009D1257">
      <w:pPr>
        <w:spacing w:after="0" w:line="240" w:lineRule="auto"/>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1. Selecting the proper pavement thickness. </w:t>
      </w:r>
    </w:p>
    <w:p w:rsidR="00656A70" w:rsidRDefault="009D1257">
      <w:pPr>
        <w:spacing w:after="0" w:line="240" w:lineRule="auto"/>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2. Providing adequate foundation support including a free draining non-erodible base. </w:t>
      </w:r>
    </w:p>
    <w:p w:rsidR="00656A70" w:rsidRDefault="009D1257">
      <w:pPr>
        <w:spacing w:after="0" w:line="240" w:lineRule="auto"/>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3. Performing proper joint layout and installation. </w:t>
      </w:r>
    </w:p>
    <w:p w:rsidR="00656A70" w:rsidRDefault="009D1257">
      <w:pPr>
        <w:spacing w:after="0" w:line="240" w:lineRule="auto"/>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4. Designing and installing adequate load transfer at joints. </w:t>
      </w:r>
    </w:p>
    <w:p w:rsidR="00656A70" w:rsidRDefault="009D1257">
      <w:pPr>
        <w:spacing w:after="0" w:line="240" w:lineRule="auto"/>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5. Selecting proper constituents for the concrete. </w:t>
      </w:r>
    </w:p>
    <w:p w:rsidR="00656A70" w:rsidRDefault="009D1257">
      <w:pPr>
        <w:spacing w:after="0" w:line="240" w:lineRule="auto"/>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6. Ensuring adequate concrete consolidation. </w:t>
      </w:r>
    </w:p>
    <w:p w:rsidR="00656A70" w:rsidRDefault="009D1257">
      <w:pPr>
        <w:spacing w:after="0" w:line="240" w:lineRule="auto"/>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7. Providing proper finishing to the concrete surface. </w:t>
      </w:r>
    </w:p>
    <w:p w:rsidR="00656A70" w:rsidRDefault="009D1257">
      <w:pPr>
        <w:spacing w:after="0" w:line="240" w:lineRule="auto"/>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8. Maintaining joint </w:t>
      </w:r>
      <w:r>
        <w:rPr>
          <w:rFonts w:ascii="Times New Roman" w:eastAsia="Times New Roman" w:hAnsi="Times New Roman"/>
          <w:b/>
          <w:sz w:val="28"/>
          <w:szCs w:val="28"/>
          <w:lang w:val="en-US" w:eastAsia="ru-RU"/>
        </w:rPr>
        <w:t>sealant</w:t>
      </w:r>
      <w:r>
        <w:rPr>
          <w:rFonts w:ascii="Times New Roman" w:eastAsia="Times New Roman" w:hAnsi="Times New Roman"/>
          <w:sz w:val="28"/>
          <w:szCs w:val="28"/>
          <w:lang w:val="en-US" w:eastAsia="ru-RU"/>
        </w:rPr>
        <w:t xml:space="preserve"> in good condition. </w:t>
      </w:r>
    </w:p>
    <w:p w:rsidR="00656A70" w:rsidRDefault="009D1257">
      <w:pPr>
        <w:spacing w:after="0" w:line="240" w:lineRule="auto"/>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Another important concern for concrete pavement construction is minimizing the probability of early-age distress, typically in the form of cracking and </w:t>
      </w:r>
      <w:r>
        <w:rPr>
          <w:rFonts w:ascii="Times New Roman" w:eastAsia="Times New Roman" w:hAnsi="Times New Roman"/>
          <w:b/>
          <w:sz w:val="28"/>
          <w:szCs w:val="28"/>
          <w:lang w:val="en-US" w:eastAsia="ru-RU"/>
        </w:rPr>
        <w:t>spalling</w:t>
      </w:r>
      <w:r>
        <w:rPr>
          <w:rFonts w:ascii="Times New Roman" w:eastAsia="Times New Roman" w:hAnsi="Times New Roman"/>
          <w:sz w:val="28"/>
          <w:szCs w:val="28"/>
          <w:lang w:val="en-US" w:eastAsia="ru-RU"/>
        </w:rPr>
        <w:t>. This is accomplished by the use of sound design principles and by implementing good construction techniques.</w:t>
      </w:r>
    </w:p>
    <w:p w:rsidR="00656A70" w:rsidRDefault="009D1257">
      <w:pPr>
        <w:pStyle w:val="afa"/>
        <w:numPr>
          <w:ilvl w:val="1"/>
          <w:numId w:val="10"/>
        </w:numPr>
        <w:spacing w:after="0" w:line="240" w:lineRule="auto"/>
        <w:jc w:val="both"/>
        <w:rPr>
          <w:rFonts w:ascii="Times New Roman" w:eastAsia="Times New Roman" w:hAnsi="Times New Roman"/>
          <w:b/>
          <w:sz w:val="28"/>
          <w:szCs w:val="28"/>
          <w:lang w:val="en-US" w:eastAsia="ru-RU"/>
        </w:rPr>
      </w:pPr>
      <w:r>
        <w:rPr>
          <w:rFonts w:ascii="Times New Roman" w:eastAsia="Times New Roman" w:hAnsi="Times New Roman"/>
          <w:b/>
          <w:sz w:val="28"/>
          <w:szCs w:val="28"/>
          <w:lang w:val="en-US" w:eastAsia="ru-RU"/>
        </w:rPr>
        <w:t>Airport Pavements (2)</w:t>
      </w:r>
    </w:p>
    <w:p w:rsidR="00656A70" w:rsidRDefault="009D1257">
      <w:pPr>
        <w:spacing w:after="0" w:line="240" w:lineRule="auto"/>
        <w:ind w:firstLine="360"/>
        <w:jc w:val="both"/>
        <w:rPr>
          <w:rFonts w:ascii="Times New Roman" w:eastAsia="Times New Roman" w:hAnsi="Times New Roman"/>
          <w:sz w:val="28"/>
          <w:szCs w:val="28"/>
          <w:lang w:val="en-US" w:eastAsia="ru-RU"/>
        </w:rPr>
      </w:pPr>
      <w:r>
        <w:rPr>
          <w:rFonts w:ascii="Times New Roman" w:eastAsia="Times New Roman" w:hAnsi="Times New Roman"/>
          <w:b/>
          <w:sz w:val="28"/>
          <w:szCs w:val="28"/>
          <w:lang w:val="en-US" w:eastAsia="ru-RU"/>
        </w:rPr>
        <w:t>Paving</w:t>
      </w:r>
      <w:r>
        <w:rPr>
          <w:rFonts w:ascii="Times New Roman" w:eastAsia="Times New Roman" w:hAnsi="Times New Roman"/>
          <w:sz w:val="28"/>
          <w:szCs w:val="28"/>
          <w:lang w:val="en-US" w:eastAsia="ru-RU"/>
        </w:rPr>
        <w:t xml:space="preserve"> of airport runways, taxiways, and aprons has provided a strong market for </w:t>
      </w:r>
      <w:r>
        <w:rPr>
          <w:rFonts w:ascii="Times New Roman" w:eastAsia="Times New Roman" w:hAnsi="Times New Roman"/>
          <w:b/>
          <w:sz w:val="28"/>
          <w:szCs w:val="28"/>
          <w:lang w:val="en-US" w:eastAsia="ru-RU"/>
        </w:rPr>
        <w:t>portland cement concrete</w:t>
      </w:r>
      <w:r>
        <w:rPr>
          <w:rFonts w:ascii="Times New Roman" w:eastAsia="Times New Roman" w:hAnsi="Times New Roman"/>
          <w:sz w:val="28"/>
          <w:szCs w:val="28"/>
          <w:lang w:val="en-US" w:eastAsia="ru-RU"/>
        </w:rPr>
        <w:t xml:space="preserve"> in recent years, as commercial and military airports upgrade their ground facilities to keep up with increasing air traffic. In 1992, 25 million flights took off or landed at the nation's 100 largest airports. By 2005, the Federal Aviation Administration projects that number to increase by almost 38% to 34.5 million. Demand for concrete is greatest at these large facilities, because concrete provides the substantial pavement strength required to </w:t>
      </w:r>
      <w:r>
        <w:rPr>
          <w:rFonts w:ascii="Times New Roman" w:eastAsia="Times New Roman" w:hAnsi="Times New Roman"/>
          <w:b/>
          <w:sz w:val="28"/>
          <w:szCs w:val="28"/>
          <w:lang w:val="en-US" w:eastAsia="ru-RU"/>
        </w:rPr>
        <w:t>withstand</w:t>
      </w:r>
      <w:r>
        <w:rPr>
          <w:rFonts w:ascii="Times New Roman" w:eastAsia="Times New Roman" w:hAnsi="Times New Roman"/>
          <w:sz w:val="28"/>
          <w:szCs w:val="28"/>
          <w:lang w:val="en-US" w:eastAsia="ru-RU"/>
        </w:rPr>
        <w:t xml:space="preserve"> the impact of airplanes such as the 747, which can weigh more than 850,000 lb (382,000 kg.) when fully loaded. Some 1.1 million metric tons of portland cement were used in the United States for airport pavement projects in 1995, up 22% from a decade earlier, when 895,000 metric tons were used. Since there has been little demand for construction of new airports in the United States for some time—the Denver International Airport being a notable exception—most of this cement is going into concrete needed for existing airport pavements or adding new runways to existing airports. Engineers and contractors are taking advantage of </w:t>
      </w:r>
      <w:r>
        <w:rPr>
          <w:rFonts w:ascii="Times New Roman" w:eastAsia="Times New Roman" w:hAnsi="Times New Roman"/>
          <w:b/>
          <w:sz w:val="28"/>
          <w:szCs w:val="28"/>
          <w:lang w:val="en-US" w:eastAsia="ru-RU"/>
        </w:rPr>
        <w:t>fast-track technology</w:t>
      </w:r>
      <w:r>
        <w:rPr>
          <w:rFonts w:ascii="Times New Roman" w:eastAsia="Times New Roman" w:hAnsi="Times New Roman"/>
          <w:sz w:val="28"/>
          <w:szCs w:val="28"/>
          <w:lang w:val="en-US" w:eastAsia="ru-RU"/>
        </w:rPr>
        <w:t xml:space="preserve"> to upgrade ground facilities with minimal traffic </w:t>
      </w:r>
      <w:r>
        <w:rPr>
          <w:rFonts w:ascii="Times New Roman" w:eastAsia="Times New Roman" w:hAnsi="Times New Roman"/>
          <w:b/>
          <w:sz w:val="28"/>
          <w:szCs w:val="28"/>
          <w:lang w:val="en-US" w:eastAsia="ru-RU"/>
        </w:rPr>
        <w:t>disruption</w:t>
      </w:r>
      <w:r>
        <w:rPr>
          <w:rFonts w:ascii="Times New Roman" w:eastAsia="Times New Roman" w:hAnsi="Times New Roman"/>
          <w:sz w:val="28"/>
          <w:szCs w:val="28"/>
          <w:lang w:val="en-US" w:eastAsia="ru-RU"/>
        </w:rPr>
        <w:t xml:space="preserve">, and continue to hone design techniques to achieve maximum pavement life. The first United States airport runway was built in 1928 in Dearborn, Michigan, by the Ford Motor Company for a Ford-manufactured plane called the Silver Goose. This and other early runways used variable pavement thicknesses similar to those of early highways: concrete 8 or 9 in. (20 or 22.5 cm) deep at the edges and 6 or 7 in. (15 or 17.5 cm) thick at the center. In 1942, at the beginning of World War II, 93 million sq yd (74 million sq m) of airfield pavement was placed in the United States as the country mobilized to get planes airborne. At that time, 6 in. (15 cm) deep concrete pavements were the norm, but heavier airplanes created the need to increase concrete runway pavement depth to 12 in. (30 cm) thick. Eventually, engineers specified runway pavements as thick as 24 in. (60 cm) to accommodate heavy loads imposed by larger aircraft. The addition of more wheels to these airplanes, which better distributed the loads on the pavement, reduced the pavement depth </w:t>
      </w:r>
      <w:r>
        <w:rPr>
          <w:rFonts w:ascii="Times New Roman" w:eastAsia="Times New Roman" w:hAnsi="Times New Roman"/>
          <w:sz w:val="28"/>
          <w:szCs w:val="28"/>
          <w:lang w:val="en-US" w:eastAsia="ru-RU"/>
        </w:rPr>
        <w:lastRenderedPageBreak/>
        <w:t xml:space="preserve">required to 12 in. (30 cm) in the late 1940s. Today, specifications for airport concrete pavement vary depending on </w:t>
      </w:r>
      <w:r>
        <w:rPr>
          <w:rFonts w:ascii="Times New Roman" w:eastAsia="Times New Roman" w:hAnsi="Times New Roman"/>
          <w:b/>
          <w:sz w:val="28"/>
          <w:szCs w:val="28"/>
          <w:lang w:val="en-US" w:eastAsia="ru-RU"/>
        </w:rPr>
        <w:t>subgrade</w:t>
      </w:r>
      <w:r>
        <w:rPr>
          <w:rFonts w:ascii="Times New Roman" w:eastAsia="Times New Roman" w:hAnsi="Times New Roman"/>
          <w:sz w:val="28"/>
          <w:szCs w:val="28"/>
          <w:lang w:val="en-US" w:eastAsia="ru-RU"/>
        </w:rPr>
        <w:t xml:space="preserve"> conditions, expected loading, and anticipated pavement life-span. New concrete runways at non-</w:t>
      </w:r>
      <w:r>
        <w:rPr>
          <w:rFonts w:ascii="Times New Roman" w:eastAsia="Times New Roman" w:hAnsi="Times New Roman"/>
          <w:b/>
          <w:sz w:val="28"/>
          <w:szCs w:val="28"/>
          <w:lang w:val="en-US" w:eastAsia="ru-RU"/>
        </w:rPr>
        <w:t>hub</w:t>
      </w:r>
      <w:r>
        <w:rPr>
          <w:rFonts w:ascii="Times New Roman" w:eastAsia="Times New Roman" w:hAnsi="Times New Roman"/>
          <w:sz w:val="28"/>
          <w:szCs w:val="28"/>
          <w:lang w:val="en-US" w:eastAsia="ru-RU"/>
        </w:rPr>
        <w:t xml:space="preserve"> airports generally range in thickness from 9 to 12 in. (22.5 to 30 cm), while runways at hub airports often are constructed 15 to 18 in. (37.5 to 45 cm) thick to withstand larger and more frequent loading.</w:t>
      </w:r>
    </w:p>
    <w:p w:rsidR="00656A70" w:rsidRDefault="009D1257">
      <w:pPr>
        <w:pStyle w:val="afa"/>
        <w:numPr>
          <w:ilvl w:val="1"/>
          <w:numId w:val="10"/>
        </w:numPr>
        <w:spacing w:after="0" w:line="240" w:lineRule="auto"/>
        <w:rPr>
          <w:rFonts w:ascii="Times New Roman" w:eastAsia="Times New Roman" w:hAnsi="Times New Roman"/>
          <w:b/>
          <w:sz w:val="28"/>
          <w:szCs w:val="28"/>
          <w:lang w:val="en-US" w:eastAsia="ru-RU"/>
        </w:rPr>
      </w:pPr>
      <w:r>
        <w:rPr>
          <w:rFonts w:ascii="Times New Roman" w:eastAsia="Times New Roman" w:hAnsi="Times New Roman"/>
          <w:b/>
          <w:sz w:val="28"/>
          <w:szCs w:val="28"/>
          <w:lang w:val="en-US" w:eastAsia="ru-RU"/>
        </w:rPr>
        <w:t>Airfield traffic pattern</w:t>
      </w:r>
    </w:p>
    <w:p w:rsidR="00656A70" w:rsidRDefault="009D1257">
      <w:pPr>
        <w:spacing w:after="0" w:line="240" w:lineRule="auto"/>
        <w:ind w:firstLine="360"/>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All airports use a </w:t>
      </w:r>
      <w:hyperlink r:id="rId94" w:tooltip="Airfield traffic pattern" w:history="1">
        <w:r>
          <w:rPr>
            <w:rFonts w:ascii="Times New Roman" w:eastAsia="Times New Roman" w:hAnsi="Times New Roman"/>
            <w:b/>
            <w:sz w:val="28"/>
            <w:szCs w:val="28"/>
            <w:lang w:val="en-US" w:eastAsia="ru-RU"/>
          </w:rPr>
          <w:t>traffic pattern</w:t>
        </w:r>
      </w:hyperlink>
      <w:r>
        <w:rPr>
          <w:rFonts w:ascii="Times New Roman" w:eastAsia="Times New Roman" w:hAnsi="Times New Roman"/>
          <w:sz w:val="28"/>
          <w:szCs w:val="28"/>
          <w:lang w:val="en-US" w:eastAsia="ru-RU"/>
        </w:rPr>
        <w:t xml:space="preserve"> (often called a </w:t>
      </w:r>
      <w:r>
        <w:rPr>
          <w:rFonts w:ascii="Times New Roman" w:eastAsia="Times New Roman" w:hAnsi="Times New Roman"/>
          <w:i/>
          <w:iCs/>
          <w:sz w:val="28"/>
          <w:szCs w:val="28"/>
          <w:lang w:val="en-US" w:eastAsia="ru-RU"/>
        </w:rPr>
        <w:t xml:space="preserve">traffic </w:t>
      </w:r>
      <w:r>
        <w:rPr>
          <w:rFonts w:ascii="Times New Roman" w:eastAsia="Times New Roman" w:hAnsi="Times New Roman"/>
          <w:b/>
          <w:i/>
          <w:iCs/>
          <w:sz w:val="28"/>
          <w:szCs w:val="28"/>
          <w:lang w:val="en-US" w:eastAsia="ru-RU"/>
        </w:rPr>
        <w:t>circuit</w:t>
      </w:r>
      <w:r>
        <w:rPr>
          <w:rFonts w:ascii="Times New Roman" w:eastAsia="Times New Roman" w:hAnsi="Times New Roman"/>
          <w:b/>
          <w:sz w:val="28"/>
          <w:szCs w:val="28"/>
          <w:lang w:val="en-US" w:eastAsia="ru-RU"/>
        </w:rPr>
        <w:t xml:space="preserve"> </w:t>
      </w:r>
      <w:r>
        <w:rPr>
          <w:rFonts w:ascii="Times New Roman" w:eastAsia="Times New Roman" w:hAnsi="Times New Roman"/>
          <w:sz w:val="28"/>
          <w:szCs w:val="28"/>
          <w:lang w:val="en-US" w:eastAsia="ru-RU"/>
        </w:rPr>
        <w:t xml:space="preserve">outside the U.S.) to assure smooth traffic flow between departing and arriving aircraft. Generally, this pattern is a circuit consisting of five "legs" that form a rectangle (two legs and the runway form one side, with the remaining legs forming three more sides). Each leg is named (see diagram), and </w:t>
      </w:r>
      <w:r>
        <w:rPr>
          <w:rFonts w:ascii="Times New Roman" w:eastAsia="Times New Roman" w:hAnsi="Times New Roman"/>
          <w:b/>
          <w:sz w:val="28"/>
          <w:szCs w:val="28"/>
          <w:lang w:val="en-US" w:eastAsia="ru-RU"/>
        </w:rPr>
        <w:t xml:space="preserve">ATC </w:t>
      </w:r>
      <w:r>
        <w:rPr>
          <w:rFonts w:ascii="Times New Roman" w:eastAsia="Times New Roman" w:hAnsi="Times New Roman"/>
          <w:sz w:val="28"/>
          <w:szCs w:val="28"/>
          <w:lang w:val="en-US" w:eastAsia="ru-RU"/>
        </w:rPr>
        <w:t xml:space="preserve">directs pilots on how to join and leave the circuit. Traffic patterns are flown at one specific </w:t>
      </w:r>
      <w:r>
        <w:rPr>
          <w:rFonts w:ascii="Times New Roman" w:eastAsia="Times New Roman" w:hAnsi="Times New Roman"/>
          <w:b/>
          <w:sz w:val="28"/>
          <w:szCs w:val="28"/>
          <w:lang w:val="en-US" w:eastAsia="ru-RU"/>
        </w:rPr>
        <w:t>altitude</w:t>
      </w:r>
      <w:r>
        <w:rPr>
          <w:rFonts w:ascii="Times New Roman" w:eastAsia="Times New Roman" w:hAnsi="Times New Roman"/>
          <w:sz w:val="28"/>
          <w:szCs w:val="28"/>
          <w:lang w:val="en-US" w:eastAsia="ru-RU"/>
        </w:rPr>
        <w:t xml:space="preserve">, usually 800 or 1,000 ft (244 or 305 m) </w:t>
      </w:r>
      <w:hyperlink r:id="rId95" w:tooltip="Above ground level" w:history="1">
        <w:r>
          <w:rPr>
            <w:rFonts w:ascii="Times New Roman" w:eastAsia="Times New Roman" w:hAnsi="Times New Roman"/>
            <w:sz w:val="28"/>
            <w:szCs w:val="28"/>
            <w:lang w:val="en-US" w:eastAsia="ru-RU"/>
          </w:rPr>
          <w:t>above ground level</w:t>
        </w:r>
      </w:hyperlink>
      <w:r>
        <w:rPr>
          <w:rFonts w:ascii="Times New Roman" w:eastAsia="Times New Roman" w:hAnsi="Times New Roman"/>
          <w:sz w:val="28"/>
          <w:szCs w:val="28"/>
          <w:lang w:val="en-US" w:eastAsia="ru-RU"/>
        </w:rPr>
        <w:t xml:space="preserve"> (AGL). Standard traffic patterns are </w:t>
      </w:r>
      <w:r>
        <w:rPr>
          <w:rFonts w:ascii="Times New Roman" w:eastAsia="Times New Roman" w:hAnsi="Times New Roman"/>
          <w:i/>
          <w:iCs/>
          <w:sz w:val="28"/>
          <w:szCs w:val="28"/>
          <w:lang w:val="en-US" w:eastAsia="ru-RU"/>
        </w:rPr>
        <w:t>left-handed</w:t>
      </w:r>
      <w:r>
        <w:rPr>
          <w:rFonts w:ascii="Times New Roman" w:eastAsia="Times New Roman" w:hAnsi="Times New Roman"/>
          <w:sz w:val="28"/>
          <w:szCs w:val="28"/>
          <w:lang w:val="en-US" w:eastAsia="ru-RU"/>
        </w:rPr>
        <w:t xml:space="preserve">, meaning all turns are made to the left. Right-handed patterns do exist, usually because of obstacles such as a </w:t>
      </w:r>
      <w:hyperlink r:id="rId96" w:tooltip="Mountain" w:history="1">
        <w:r>
          <w:rPr>
            <w:rFonts w:ascii="Times New Roman" w:eastAsia="Times New Roman" w:hAnsi="Times New Roman"/>
            <w:sz w:val="28"/>
            <w:szCs w:val="28"/>
            <w:lang w:val="en-US" w:eastAsia="ru-RU"/>
          </w:rPr>
          <w:t>mountain</w:t>
        </w:r>
      </w:hyperlink>
      <w:r>
        <w:rPr>
          <w:rFonts w:ascii="Times New Roman" w:eastAsia="Times New Roman" w:hAnsi="Times New Roman"/>
          <w:sz w:val="28"/>
          <w:szCs w:val="28"/>
          <w:lang w:val="en-US" w:eastAsia="ru-RU"/>
        </w:rPr>
        <w:t xml:space="preserve">, or to reduce noise for local residents. The predetermined circuit helps traffic flow smoothly because all pilots know what to expect, and helps reduce the chance of a </w:t>
      </w:r>
      <w:hyperlink r:id="rId97" w:tooltip="Mid-air collision" w:history="1">
        <w:r>
          <w:rPr>
            <w:rFonts w:ascii="Times New Roman" w:eastAsia="Times New Roman" w:hAnsi="Times New Roman"/>
            <w:b/>
            <w:sz w:val="28"/>
            <w:szCs w:val="28"/>
            <w:lang w:val="en-US" w:eastAsia="ru-RU"/>
          </w:rPr>
          <w:t>mid-air collision</w:t>
        </w:r>
      </w:hyperlink>
      <w:r>
        <w:rPr>
          <w:rFonts w:ascii="Times New Roman" w:eastAsia="Times New Roman" w:hAnsi="Times New Roman"/>
          <w:b/>
          <w:sz w:val="28"/>
          <w:szCs w:val="28"/>
          <w:lang w:val="en-US" w:eastAsia="ru-RU"/>
        </w:rPr>
        <w:t xml:space="preserve">. </w:t>
      </w:r>
      <w:r>
        <w:rPr>
          <w:rFonts w:ascii="Times New Roman" w:eastAsia="Times New Roman" w:hAnsi="Times New Roman"/>
          <w:sz w:val="28"/>
          <w:szCs w:val="28"/>
          <w:lang w:val="en-US" w:eastAsia="ru-RU"/>
        </w:rPr>
        <w:t xml:space="preserve">At extremely large airports, a circuit is in place but not usually used. Rather, aircraft (usually only commercial with long routes) request </w:t>
      </w:r>
      <w:r>
        <w:rPr>
          <w:rFonts w:ascii="Times New Roman" w:eastAsia="Times New Roman" w:hAnsi="Times New Roman"/>
          <w:b/>
          <w:sz w:val="28"/>
          <w:szCs w:val="28"/>
          <w:lang w:val="en-US" w:eastAsia="ru-RU"/>
        </w:rPr>
        <w:t>approach clearance</w:t>
      </w:r>
      <w:r>
        <w:rPr>
          <w:rFonts w:ascii="Times New Roman" w:eastAsia="Times New Roman" w:hAnsi="Times New Roman"/>
          <w:sz w:val="28"/>
          <w:szCs w:val="28"/>
          <w:lang w:val="en-US" w:eastAsia="ru-RU"/>
        </w:rPr>
        <w:t xml:space="preserve"> while they are still hours away from the airport, often before they even takeoff from their departure point. Large airports have a frequency called </w:t>
      </w:r>
      <w:r>
        <w:rPr>
          <w:rFonts w:ascii="Times New Roman" w:eastAsia="Times New Roman" w:hAnsi="Times New Roman"/>
          <w:i/>
          <w:iCs/>
          <w:sz w:val="28"/>
          <w:szCs w:val="28"/>
          <w:lang w:val="en-US" w:eastAsia="ru-RU"/>
        </w:rPr>
        <w:t>Clearance Delivery</w:t>
      </w:r>
      <w:r>
        <w:rPr>
          <w:rFonts w:ascii="Times New Roman" w:eastAsia="Times New Roman" w:hAnsi="Times New Roman"/>
          <w:sz w:val="28"/>
          <w:szCs w:val="28"/>
          <w:lang w:val="en-US" w:eastAsia="ru-RU"/>
        </w:rPr>
        <w:t xml:space="preserve"> which is used by departing aircraft specifically for this purpose. This then allows aircraft to take the most direct </w:t>
      </w:r>
      <w:r>
        <w:rPr>
          <w:rFonts w:ascii="Times New Roman" w:eastAsia="Times New Roman" w:hAnsi="Times New Roman"/>
          <w:b/>
          <w:sz w:val="28"/>
          <w:szCs w:val="28"/>
          <w:lang w:val="en-US" w:eastAsia="ru-RU"/>
        </w:rPr>
        <w:t>approach path</w:t>
      </w:r>
      <w:r>
        <w:rPr>
          <w:rFonts w:ascii="Times New Roman" w:eastAsia="Times New Roman" w:hAnsi="Times New Roman"/>
          <w:sz w:val="28"/>
          <w:szCs w:val="28"/>
          <w:lang w:val="en-US" w:eastAsia="ru-RU"/>
        </w:rPr>
        <w:t xml:space="preserve"> to the runway and land without worrying about interference from other aircraft. While this system keeps the airspace free and is simpler for pilots, it requires detailed knowledge of how aircraft are planning to use the airport ahead of time and is therefore only possible with large commercial airliners on pre-scheduled flights. The system has recently become so advanced that controllers can predict whether an aircraft will be delayed on landing before it even takes off; that aircraft can then be delayed on the ground, rather than wasting expensive fuel waiting in the air.</w:t>
      </w:r>
    </w:p>
    <w:p w:rsidR="00656A70" w:rsidRDefault="009D1257">
      <w:pPr>
        <w:pStyle w:val="afa"/>
        <w:numPr>
          <w:ilvl w:val="1"/>
          <w:numId w:val="10"/>
        </w:numPr>
        <w:spacing w:after="0" w:line="240" w:lineRule="auto"/>
        <w:jc w:val="both"/>
        <w:rPr>
          <w:rFonts w:ascii="Times New Roman" w:eastAsia="Times New Roman" w:hAnsi="Times New Roman"/>
          <w:b/>
          <w:sz w:val="28"/>
          <w:szCs w:val="28"/>
          <w:lang w:val="en-US" w:eastAsia="ru-RU"/>
        </w:rPr>
      </w:pPr>
      <w:r>
        <w:rPr>
          <w:rFonts w:ascii="Times New Roman" w:eastAsia="Times New Roman" w:hAnsi="Times New Roman"/>
          <w:b/>
          <w:sz w:val="28"/>
          <w:szCs w:val="28"/>
          <w:lang w:val="en-US" w:eastAsia="ru-RU"/>
        </w:rPr>
        <w:t>A taxiway</w:t>
      </w:r>
    </w:p>
    <w:p w:rsidR="00656A70" w:rsidRDefault="009D1257">
      <w:pPr>
        <w:spacing w:after="0" w:line="240" w:lineRule="auto"/>
        <w:ind w:firstLine="360"/>
        <w:contextualSpacing/>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A </w:t>
      </w:r>
      <w:r>
        <w:rPr>
          <w:rFonts w:ascii="Times New Roman" w:eastAsia="Times New Roman" w:hAnsi="Times New Roman" w:cs="Times New Roman"/>
          <w:b/>
          <w:bCs/>
          <w:sz w:val="28"/>
          <w:szCs w:val="28"/>
          <w:lang w:val="en-US" w:eastAsia="ru-RU"/>
        </w:rPr>
        <w:t>taxiway</w:t>
      </w:r>
      <w:r>
        <w:rPr>
          <w:rFonts w:ascii="Times New Roman" w:eastAsia="Times New Roman" w:hAnsi="Times New Roman" w:cs="Times New Roman"/>
          <w:sz w:val="28"/>
          <w:szCs w:val="28"/>
          <w:lang w:val="en-US" w:eastAsia="ru-RU"/>
        </w:rPr>
        <w:t xml:space="preserve"> is a path on an </w:t>
      </w:r>
      <w:hyperlink r:id="rId98" w:tooltip="Airport" w:history="1">
        <w:r>
          <w:rPr>
            <w:rFonts w:ascii="Times New Roman" w:eastAsia="Times New Roman" w:hAnsi="Times New Roman" w:cs="Times New Roman"/>
            <w:sz w:val="28"/>
            <w:szCs w:val="28"/>
            <w:lang w:val="en-US" w:eastAsia="ru-RU"/>
          </w:rPr>
          <w:t>airport</w:t>
        </w:r>
      </w:hyperlink>
      <w:r>
        <w:rPr>
          <w:rFonts w:ascii="Times New Roman" w:eastAsia="Times New Roman" w:hAnsi="Times New Roman" w:cs="Times New Roman"/>
          <w:sz w:val="28"/>
          <w:szCs w:val="28"/>
          <w:lang w:val="en-US" w:eastAsia="ru-RU"/>
        </w:rPr>
        <w:t xml:space="preserve"> connecting </w:t>
      </w:r>
      <w:hyperlink r:id="rId99" w:tooltip="Runway" w:history="1">
        <w:r>
          <w:rPr>
            <w:rFonts w:ascii="Times New Roman" w:eastAsia="Times New Roman" w:hAnsi="Times New Roman" w:cs="Times New Roman"/>
            <w:sz w:val="28"/>
            <w:szCs w:val="28"/>
            <w:lang w:val="en-US" w:eastAsia="ru-RU"/>
          </w:rPr>
          <w:t>runways</w:t>
        </w:r>
      </w:hyperlink>
      <w:r>
        <w:rPr>
          <w:rFonts w:ascii="Times New Roman" w:eastAsia="Times New Roman" w:hAnsi="Times New Roman" w:cs="Times New Roman"/>
          <w:sz w:val="28"/>
          <w:szCs w:val="28"/>
          <w:lang w:val="en-US" w:eastAsia="ru-RU"/>
        </w:rPr>
        <w:t xml:space="preserve"> with </w:t>
      </w:r>
      <w:hyperlink r:id="rId100" w:tooltip="Airport ramp" w:history="1">
        <w:r>
          <w:rPr>
            <w:rFonts w:ascii="Times New Roman" w:eastAsia="Times New Roman" w:hAnsi="Times New Roman" w:cs="Times New Roman"/>
            <w:b/>
            <w:sz w:val="28"/>
            <w:szCs w:val="28"/>
            <w:lang w:val="en-US" w:eastAsia="ru-RU"/>
          </w:rPr>
          <w:t>ramps</w:t>
        </w:r>
      </w:hyperlink>
      <w:r>
        <w:rPr>
          <w:rFonts w:ascii="Times New Roman" w:eastAsia="Times New Roman" w:hAnsi="Times New Roman" w:cs="Times New Roman"/>
          <w:b/>
          <w:sz w:val="28"/>
          <w:szCs w:val="28"/>
          <w:lang w:val="en-US" w:eastAsia="ru-RU"/>
        </w:rPr>
        <w:t xml:space="preserve">, </w:t>
      </w:r>
      <w:hyperlink r:id="rId101" w:tooltip="Hangar" w:history="1">
        <w:r>
          <w:rPr>
            <w:rFonts w:ascii="Times New Roman" w:eastAsia="Times New Roman" w:hAnsi="Times New Roman" w:cs="Times New Roman"/>
            <w:b/>
            <w:sz w:val="28"/>
            <w:szCs w:val="28"/>
            <w:lang w:val="en-US" w:eastAsia="ru-RU"/>
          </w:rPr>
          <w:t>hangars</w:t>
        </w:r>
      </w:hyperlink>
      <w:r>
        <w:rPr>
          <w:rFonts w:ascii="Times New Roman" w:eastAsia="Times New Roman" w:hAnsi="Times New Roman" w:cs="Times New Roman"/>
          <w:sz w:val="28"/>
          <w:szCs w:val="28"/>
          <w:lang w:val="en-US" w:eastAsia="ru-RU"/>
        </w:rPr>
        <w:t xml:space="preserve">, </w:t>
      </w:r>
      <w:hyperlink r:id="rId102" w:tooltip="Airport terminal" w:history="1">
        <w:r>
          <w:rPr>
            <w:rFonts w:ascii="Times New Roman" w:eastAsia="Times New Roman" w:hAnsi="Times New Roman" w:cs="Times New Roman"/>
            <w:sz w:val="28"/>
            <w:szCs w:val="28"/>
            <w:lang w:val="en-US" w:eastAsia="ru-RU"/>
          </w:rPr>
          <w:t>terminals</w:t>
        </w:r>
      </w:hyperlink>
      <w:r>
        <w:rPr>
          <w:rFonts w:ascii="Times New Roman" w:eastAsia="Times New Roman" w:hAnsi="Times New Roman" w:cs="Times New Roman"/>
          <w:sz w:val="28"/>
          <w:szCs w:val="28"/>
          <w:lang w:val="en-US" w:eastAsia="ru-RU"/>
        </w:rPr>
        <w:t xml:space="preserve"> and other facilities. They mostly have hard surface such as </w:t>
      </w:r>
      <w:hyperlink r:id="rId103" w:tooltip="Asphalt" w:history="1">
        <w:r>
          <w:rPr>
            <w:rFonts w:ascii="Times New Roman" w:eastAsia="Times New Roman" w:hAnsi="Times New Roman" w:cs="Times New Roman"/>
            <w:sz w:val="28"/>
            <w:szCs w:val="28"/>
            <w:lang w:val="en-US" w:eastAsia="ru-RU"/>
          </w:rPr>
          <w:t>asphalt</w:t>
        </w:r>
      </w:hyperlink>
      <w:r>
        <w:rPr>
          <w:rFonts w:ascii="Times New Roman" w:eastAsia="Times New Roman" w:hAnsi="Times New Roman" w:cs="Times New Roman"/>
          <w:sz w:val="28"/>
          <w:szCs w:val="28"/>
          <w:lang w:val="en-US" w:eastAsia="ru-RU"/>
        </w:rPr>
        <w:t xml:space="preserve"> or </w:t>
      </w:r>
      <w:hyperlink r:id="rId104" w:tooltip="Concrete" w:history="1">
        <w:r>
          <w:rPr>
            <w:rFonts w:ascii="Times New Roman" w:eastAsia="Times New Roman" w:hAnsi="Times New Roman" w:cs="Times New Roman"/>
            <w:sz w:val="28"/>
            <w:szCs w:val="28"/>
            <w:lang w:val="en-US" w:eastAsia="ru-RU"/>
          </w:rPr>
          <w:t>concrete</w:t>
        </w:r>
      </w:hyperlink>
      <w:r>
        <w:rPr>
          <w:rFonts w:ascii="Times New Roman" w:eastAsia="Times New Roman" w:hAnsi="Times New Roman" w:cs="Times New Roman"/>
          <w:sz w:val="28"/>
          <w:szCs w:val="28"/>
          <w:lang w:val="en-US" w:eastAsia="ru-RU"/>
        </w:rPr>
        <w:t xml:space="preserve">, although smaller airports sometimes use </w:t>
      </w:r>
      <w:hyperlink r:id="rId105" w:tooltip="Gravel" w:history="1">
        <w:r>
          <w:rPr>
            <w:rFonts w:ascii="Times New Roman" w:eastAsia="Times New Roman" w:hAnsi="Times New Roman" w:cs="Times New Roman"/>
            <w:sz w:val="28"/>
            <w:szCs w:val="28"/>
            <w:lang w:val="en-US" w:eastAsia="ru-RU"/>
          </w:rPr>
          <w:t>gravel</w:t>
        </w:r>
      </w:hyperlink>
      <w:r>
        <w:rPr>
          <w:rFonts w:ascii="Times New Roman" w:eastAsia="Times New Roman" w:hAnsi="Times New Roman" w:cs="Times New Roman"/>
          <w:sz w:val="28"/>
          <w:szCs w:val="28"/>
          <w:lang w:val="en-US" w:eastAsia="ru-RU"/>
        </w:rPr>
        <w:t xml:space="preserve"> or </w:t>
      </w:r>
      <w:hyperlink r:id="rId106" w:tooltip="Grass" w:history="1">
        <w:r>
          <w:rPr>
            <w:rFonts w:ascii="Times New Roman" w:eastAsia="Times New Roman" w:hAnsi="Times New Roman" w:cs="Times New Roman"/>
            <w:sz w:val="28"/>
            <w:szCs w:val="28"/>
            <w:lang w:val="en-US" w:eastAsia="ru-RU"/>
          </w:rPr>
          <w:t>grass</w:t>
        </w:r>
      </w:hyperlink>
      <w:r>
        <w:rPr>
          <w:rFonts w:ascii="Times New Roman" w:eastAsia="Times New Roman" w:hAnsi="Times New Roman" w:cs="Times New Roman"/>
          <w:sz w:val="28"/>
          <w:szCs w:val="28"/>
          <w:lang w:val="en-US" w:eastAsia="ru-RU"/>
        </w:rPr>
        <w:t xml:space="preserve">. Busy airports typically construct </w:t>
      </w:r>
      <w:r>
        <w:rPr>
          <w:rFonts w:ascii="Times New Roman" w:eastAsia="Times New Roman" w:hAnsi="Times New Roman" w:cs="Times New Roman"/>
          <w:bCs/>
          <w:sz w:val="28"/>
          <w:szCs w:val="28"/>
          <w:lang w:val="en-US" w:eastAsia="ru-RU"/>
        </w:rPr>
        <w:t>high-speed</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bCs/>
          <w:sz w:val="28"/>
          <w:szCs w:val="28"/>
          <w:lang w:val="en-US" w:eastAsia="ru-RU"/>
        </w:rPr>
        <w:t>taxiways</w:t>
      </w:r>
      <w:r>
        <w:rPr>
          <w:rFonts w:ascii="Times New Roman" w:eastAsia="Times New Roman" w:hAnsi="Times New Roman" w:cs="Times New Roman"/>
          <w:sz w:val="28"/>
          <w:szCs w:val="28"/>
          <w:lang w:val="en-US" w:eastAsia="ru-RU"/>
        </w:rPr>
        <w:t xml:space="preserve"> in order to allow </w:t>
      </w:r>
      <w:hyperlink r:id="rId107" w:tooltip="Aircraft" w:history="1">
        <w:r>
          <w:rPr>
            <w:rFonts w:ascii="Times New Roman" w:eastAsia="Times New Roman" w:hAnsi="Times New Roman" w:cs="Times New Roman"/>
            <w:sz w:val="28"/>
            <w:szCs w:val="28"/>
            <w:lang w:val="en-US" w:eastAsia="ru-RU"/>
          </w:rPr>
          <w:t>aircraft</w:t>
        </w:r>
      </w:hyperlink>
      <w:r>
        <w:rPr>
          <w:rFonts w:ascii="Times New Roman" w:eastAsia="Times New Roman" w:hAnsi="Times New Roman" w:cs="Times New Roman"/>
          <w:sz w:val="28"/>
          <w:szCs w:val="28"/>
          <w:lang w:val="en-US" w:eastAsia="ru-RU"/>
        </w:rPr>
        <w:t xml:space="preserve"> to leave the runway at higher speeds. This allows the aircraft </w:t>
      </w:r>
      <w:r>
        <w:rPr>
          <w:rFonts w:ascii="Times New Roman" w:eastAsia="Times New Roman" w:hAnsi="Times New Roman" w:cs="Times New Roman"/>
          <w:b/>
          <w:sz w:val="28"/>
          <w:szCs w:val="28"/>
          <w:lang w:val="en-US" w:eastAsia="ru-RU"/>
        </w:rPr>
        <w:t>to vacate</w:t>
      </w:r>
      <w:r>
        <w:rPr>
          <w:rFonts w:ascii="Times New Roman" w:eastAsia="Times New Roman" w:hAnsi="Times New Roman" w:cs="Times New Roman"/>
          <w:sz w:val="28"/>
          <w:szCs w:val="28"/>
          <w:lang w:val="en-US" w:eastAsia="ru-RU"/>
        </w:rPr>
        <w:t xml:space="preserve"> the </w:t>
      </w:r>
      <w:hyperlink r:id="rId108" w:tooltip="Runway" w:history="1">
        <w:r>
          <w:rPr>
            <w:rFonts w:ascii="Times New Roman" w:eastAsia="Times New Roman" w:hAnsi="Times New Roman" w:cs="Times New Roman"/>
            <w:sz w:val="28"/>
            <w:szCs w:val="28"/>
            <w:lang w:val="en-US" w:eastAsia="ru-RU"/>
          </w:rPr>
          <w:t>runway</w:t>
        </w:r>
      </w:hyperlink>
      <w:r>
        <w:rPr>
          <w:rFonts w:ascii="Times New Roman" w:eastAsia="Times New Roman" w:hAnsi="Times New Roman" w:cs="Times New Roman"/>
          <w:sz w:val="28"/>
          <w:szCs w:val="28"/>
          <w:lang w:val="en-US" w:eastAsia="ru-RU"/>
        </w:rPr>
        <w:t xml:space="preserve"> quicker, permitting another to land or depart in a shorter space of time. </w:t>
      </w:r>
      <w:r>
        <w:rPr>
          <w:rFonts w:ascii="Times New Roman" w:hAnsi="Times New Roman" w:cs="Times New Roman"/>
          <w:sz w:val="28"/>
          <w:szCs w:val="28"/>
          <w:lang w:val="en-US"/>
        </w:rPr>
        <w:t xml:space="preserve">The signs can often be combined, in this case a direction sign, a location sign, and a runway sign. </w:t>
      </w:r>
      <w:r>
        <w:rPr>
          <w:rFonts w:ascii="Times New Roman" w:eastAsia="Times New Roman" w:hAnsi="Times New Roman" w:cs="Times New Roman"/>
          <w:sz w:val="28"/>
          <w:szCs w:val="28"/>
          <w:lang w:val="en-US" w:eastAsia="ru-RU"/>
        </w:rPr>
        <w:t xml:space="preserve">Airport guidance signs provide direction and information to taxiing aircraft and airport vehicles. Smaller airports may have few or no signs, relying instead on airport diagrams and charts. There are two classes of </w:t>
      </w:r>
      <w:hyperlink r:id="rId109" w:tooltip="Signage" w:history="1">
        <w:r>
          <w:rPr>
            <w:rFonts w:ascii="Times New Roman" w:eastAsia="Times New Roman" w:hAnsi="Times New Roman" w:cs="Times New Roman"/>
            <w:sz w:val="28"/>
            <w:szCs w:val="28"/>
            <w:lang w:val="en-US" w:eastAsia="ru-RU"/>
          </w:rPr>
          <w:t>signage</w:t>
        </w:r>
      </w:hyperlink>
      <w:r>
        <w:rPr>
          <w:rFonts w:ascii="Times New Roman" w:eastAsia="Times New Roman" w:hAnsi="Times New Roman" w:cs="Times New Roman"/>
          <w:sz w:val="28"/>
          <w:szCs w:val="28"/>
          <w:lang w:val="en-US" w:eastAsia="ru-RU"/>
        </w:rPr>
        <w:t xml:space="preserve"> at airports, with several types of each: </w:t>
      </w:r>
      <w:r>
        <w:rPr>
          <w:rFonts w:ascii="Times New Roman" w:eastAsia="Times New Roman" w:hAnsi="Times New Roman" w:cs="Times New Roman"/>
          <w:b/>
          <w:bCs/>
          <w:sz w:val="28"/>
          <w:szCs w:val="28"/>
          <w:lang w:val="en-US"/>
        </w:rPr>
        <w:t>mandatory instruction signs</w:t>
      </w:r>
      <w:r>
        <w:rPr>
          <w:rFonts w:ascii="Times New Roman" w:eastAsia="Times New Roman" w:hAnsi="Times New Roman" w:cs="Times New Roman"/>
          <w:sz w:val="28"/>
          <w:szCs w:val="28"/>
          <w:lang w:val="en-US" w:eastAsia="ru-RU"/>
        </w:rPr>
        <w:t xml:space="preserve">. Mandatory instruction signs are white on red. They show entrances </w:t>
      </w:r>
      <w:r>
        <w:rPr>
          <w:rFonts w:ascii="Times New Roman" w:eastAsia="Times New Roman" w:hAnsi="Times New Roman" w:cs="Times New Roman"/>
          <w:sz w:val="28"/>
          <w:szCs w:val="28"/>
          <w:lang w:val="en-US" w:eastAsia="ru-RU"/>
        </w:rPr>
        <w:lastRenderedPageBreak/>
        <w:t>to runways or critical areas. Vehicles and aircraft are required to stop at these signs until the control tower gives clearance to proceed.</w:t>
      </w:r>
    </w:p>
    <w:p w:rsidR="00656A70" w:rsidRDefault="009D1257">
      <w:pPr>
        <w:numPr>
          <w:ilvl w:val="0"/>
          <w:numId w:val="12"/>
        </w:numPr>
        <w:spacing w:before="100" w:beforeAutospacing="1" w:after="100" w:afterAutospacing="1" w:line="24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Runway signs – White text on a red background. These signs identify a runway </w:t>
      </w:r>
      <w:r>
        <w:rPr>
          <w:rFonts w:ascii="Times New Roman" w:hAnsi="Times New Roman" w:cs="Times New Roman"/>
          <w:b/>
          <w:sz w:val="28"/>
          <w:szCs w:val="28"/>
          <w:lang w:val="en-US"/>
        </w:rPr>
        <w:t>intersection</w:t>
      </w:r>
      <w:r>
        <w:rPr>
          <w:rFonts w:ascii="Times New Roman" w:hAnsi="Times New Roman" w:cs="Times New Roman"/>
          <w:sz w:val="28"/>
          <w:szCs w:val="28"/>
          <w:lang w:val="en-US"/>
        </w:rPr>
        <w:t xml:space="preserve"> ahead.</w:t>
      </w:r>
    </w:p>
    <w:p w:rsidR="00656A70" w:rsidRDefault="009D1257">
      <w:pPr>
        <w:numPr>
          <w:ilvl w:val="0"/>
          <w:numId w:val="12"/>
        </w:numPr>
        <w:spacing w:before="100" w:beforeAutospacing="1" w:after="100" w:afterAutospacing="1" w:line="24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Frequency change signs – Usually a stop sign and an instruction to change to another frequency. These signs are used at airports with different areas of ground control.</w:t>
      </w:r>
    </w:p>
    <w:p w:rsidR="00656A70" w:rsidRDefault="009D1257">
      <w:pPr>
        <w:numPr>
          <w:ilvl w:val="0"/>
          <w:numId w:val="12"/>
        </w:numPr>
        <w:spacing w:after="0" w:line="24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Holding position signs – A single </w:t>
      </w:r>
      <w:r>
        <w:rPr>
          <w:rFonts w:ascii="Times New Roman" w:hAnsi="Times New Roman" w:cs="Times New Roman"/>
          <w:b/>
          <w:sz w:val="28"/>
          <w:szCs w:val="28"/>
          <w:lang w:val="en-US"/>
        </w:rPr>
        <w:t>solid</w:t>
      </w:r>
      <w:r>
        <w:rPr>
          <w:rFonts w:ascii="Times New Roman" w:hAnsi="Times New Roman" w:cs="Times New Roman"/>
          <w:sz w:val="28"/>
          <w:szCs w:val="28"/>
          <w:lang w:val="en-US"/>
        </w:rPr>
        <w:t xml:space="preserve"> yellow </w:t>
      </w:r>
      <w:r>
        <w:rPr>
          <w:rFonts w:ascii="Times New Roman" w:hAnsi="Times New Roman" w:cs="Times New Roman"/>
          <w:b/>
          <w:sz w:val="28"/>
          <w:szCs w:val="28"/>
          <w:lang w:val="en-US"/>
        </w:rPr>
        <w:t>bar</w:t>
      </w:r>
      <w:r>
        <w:rPr>
          <w:rFonts w:ascii="Times New Roman" w:hAnsi="Times New Roman" w:cs="Times New Roman"/>
          <w:sz w:val="28"/>
          <w:szCs w:val="28"/>
          <w:lang w:val="en-US"/>
        </w:rPr>
        <w:t xml:space="preserve"> across a taxiway indicates a position where ground control may require a stop. If two solid yellow bars and two </w:t>
      </w:r>
      <w:r>
        <w:rPr>
          <w:rFonts w:ascii="Times New Roman" w:hAnsi="Times New Roman" w:cs="Times New Roman"/>
          <w:b/>
          <w:sz w:val="28"/>
          <w:szCs w:val="28"/>
          <w:lang w:val="en-US"/>
        </w:rPr>
        <w:t>dashed</w:t>
      </w:r>
      <w:r>
        <w:rPr>
          <w:rFonts w:ascii="Times New Roman" w:hAnsi="Times New Roman" w:cs="Times New Roman"/>
          <w:sz w:val="28"/>
          <w:szCs w:val="28"/>
          <w:lang w:val="en-US"/>
        </w:rPr>
        <w:t xml:space="preserve"> yellow </w:t>
      </w:r>
      <w:r>
        <w:rPr>
          <w:rFonts w:ascii="Times New Roman" w:hAnsi="Times New Roman" w:cs="Times New Roman"/>
          <w:b/>
          <w:sz w:val="28"/>
          <w:szCs w:val="28"/>
          <w:lang w:val="en-US"/>
        </w:rPr>
        <w:t>bars</w:t>
      </w:r>
      <w:r>
        <w:rPr>
          <w:rFonts w:ascii="Times New Roman" w:hAnsi="Times New Roman" w:cs="Times New Roman"/>
          <w:sz w:val="28"/>
          <w:szCs w:val="28"/>
          <w:lang w:val="en-US"/>
        </w:rPr>
        <w:t xml:space="preserve"> are encountered, this indicates a holding position for a runway intersection ahead; runway holding lines must never be crossed without permission. At some airports, a line of red lights across a taxiway is used during low visibility operations to indicate holding positions. </w:t>
      </w:r>
    </w:p>
    <w:p w:rsidR="00656A70" w:rsidRDefault="009D1257">
      <w:pPr>
        <w:spacing w:after="0" w:line="240" w:lineRule="auto"/>
        <w:jc w:val="both"/>
        <w:rPr>
          <w:rFonts w:ascii="Times New Roman" w:hAnsi="Times New Roman" w:cs="Times New Roman"/>
          <w:sz w:val="28"/>
          <w:szCs w:val="28"/>
          <w:lang w:val="en-US"/>
        </w:rPr>
      </w:pPr>
      <w:r>
        <w:rPr>
          <w:rFonts w:ascii="Times New Roman" w:eastAsia="Times New Roman" w:hAnsi="Times New Roman" w:cs="Times New Roman"/>
          <w:sz w:val="28"/>
          <w:szCs w:val="28"/>
          <w:lang w:val="en-US" w:eastAsia="ru-RU"/>
        </w:rPr>
        <w:t>For night operations, taxiways at many airports are equipped with lights, although some small airports are not equipped with them.</w:t>
      </w:r>
    </w:p>
    <w:p w:rsidR="00656A70" w:rsidRDefault="009D1257">
      <w:pPr>
        <w:numPr>
          <w:ilvl w:val="0"/>
          <w:numId w:val="10"/>
        </w:numPr>
        <w:spacing w:after="0" w:line="240" w:lineRule="auto"/>
        <w:jc w:val="both"/>
        <w:rPr>
          <w:rFonts w:ascii="Times New Roman" w:hAnsi="Times New Roman" w:cs="Times New Roman"/>
          <w:sz w:val="28"/>
          <w:szCs w:val="28"/>
        </w:rPr>
      </w:pPr>
      <w:r>
        <w:rPr>
          <w:rFonts w:ascii="Times New Roman" w:hAnsi="Times New Roman" w:cs="Times New Roman"/>
          <w:b/>
          <w:bCs/>
          <w:sz w:val="28"/>
          <w:szCs w:val="28"/>
          <w:lang w:val="en-US"/>
        </w:rPr>
        <w:t>Taxiway Edge Lights:</w:t>
      </w:r>
      <w:r>
        <w:rPr>
          <w:rFonts w:ascii="Times New Roman" w:hAnsi="Times New Roman" w:cs="Times New Roman"/>
          <w:sz w:val="28"/>
          <w:szCs w:val="28"/>
          <w:lang w:val="en-US"/>
        </w:rPr>
        <w:t xml:space="preserve"> used to outline the edges of taxiways during periods of darkness or restricted visibility conditions. </w:t>
      </w:r>
      <w:r>
        <w:rPr>
          <w:rFonts w:ascii="Times New Roman" w:hAnsi="Times New Roman" w:cs="Times New Roman"/>
          <w:sz w:val="28"/>
          <w:szCs w:val="28"/>
        </w:rPr>
        <w:t xml:space="preserve">These </w:t>
      </w:r>
      <w:r>
        <w:rPr>
          <w:rFonts w:ascii="Times New Roman" w:hAnsi="Times New Roman" w:cs="Times New Roman"/>
          <w:b/>
          <w:sz w:val="28"/>
          <w:szCs w:val="28"/>
        </w:rPr>
        <w:t xml:space="preserve">fixtures </w:t>
      </w:r>
      <w:r>
        <w:rPr>
          <w:rFonts w:ascii="Times New Roman" w:hAnsi="Times New Roman" w:cs="Times New Roman"/>
          <w:sz w:val="28"/>
          <w:szCs w:val="28"/>
        </w:rPr>
        <w:t xml:space="preserve">are elevated and emit </w:t>
      </w:r>
      <w:hyperlink r:id="rId110" w:tooltip="Blue" w:history="1">
        <w:r>
          <w:rPr>
            <w:rFonts w:ascii="Times New Roman" w:hAnsi="Times New Roman" w:cs="Times New Roman"/>
            <w:sz w:val="28"/>
            <w:szCs w:val="28"/>
          </w:rPr>
          <w:t>blue</w:t>
        </w:r>
      </w:hyperlink>
      <w:r>
        <w:rPr>
          <w:rFonts w:ascii="Times New Roman" w:hAnsi="Times New Roman" w:cs="Times New Roman"/>
          <w:sz w:val="28"/>
          <w:szCs w:val="28"/>
        </w:rPr>
        <w:t xml:space="preserve"> light.</w:t>
      </w:r>
    </w:p>
    <w:p w:rsidR="00656A70" w:rsidRDefault="009D1257">
      <w:pPr>
        <w:numPr>
          <w:ilvl w:val="0"/>
          <w:numId w:val="10"/>
        </w:numPr>
        <w:spacing w:before="100" w:beforeAutospacing="1" w:after="100" w:afterAutospacing="1" w:line="240" w:lineRule="auto"/>
        <w:jc w:val="both"/>
        <w:rPr>
          <w:rFonts w:ascii="Times New Roman" w:hAnsi="Times New Roman" w:cs="Times New Roman"/>
          <w:sz w:val="28"/>
          <w:szCs w:val="28"/>
          <w:lang w:val="en-US"/>
        </w:rPr>
      </w:pPr>
      <w:r>
        <w:rPr>
          <w:rFonts w:ascii="Times New Roman" w:hAnsi="Times New Roman" w:cs="Times New Roman"/>
          <w:b/>
          <w:bCs/>
          <w:sz w:val="28"/>
          <w:szCs w:val="28"/>
          <w:lang w:val="en-US"/>
        </w:rPr>
        <w:t>Taxiway Centerline Lights:</w:t>
      </w:r>
      <w:r>
        <w:rPr>
          <w:rFonts w:ascii="Times New Roman" w:hAnsi="Times New Roman" w:cs="Times New Roman"/>
          <w:sz w:val="28"/>
          <w:szCs w:val="28"/>
          <w:lang w:val="en-US"/>
        </w:rPr>
        <w:t xml:space="preserve"> They are steady burning and emit green light located along the taxiway centerline</w:t>
      </w:r>
    </w:p>
    <w:p w:rsidR="00656A70" w:rsidRDefault="009D1257">
      <w:pPr>
        <w:numPr>
          <w:ilvl w:val="0"/>
          <w:numId w:val="10"/>
        </w:numPr>
        <w:spacing w:before="100" w:beforeAutospacing="1" w:after="100" w:afterAutospacing="1" w:line="240" w:lineRule="auto"/>
        <w:jc w:val="both"/>
        <w:rPr>
          <w:rFonts w:ascii="Times New Roman" w:hAnsi="Times New Roman" w:cs="Times New Roman"/>
          <w:sz w:val="28"/>
          <w:szCs w:val="28"/>
          <w:lang w:val="en-US"/>
        </w:rPr>
      </w:pPr>
      <w:r>
        <w:rPr>
          <w:rFonts w:ascii="Times New Roman" w:hAnsi="Times New Roman" w:cs="Times New Roman"/>
          <w:b/>
          <w:bCs/>
          <w:sz w:val="28"/>
          <w:szCs w:val="28"/>
          <w:lang w:val="en-US"/>
        </w:rPr>
        <w:t>Clearance Bar Lights:</w:t>
      </w:r>
      <w:r>
        <w:rPr>
          <w:rFonts w:ascii="Times New Roman" w:hAnsi="Times New Roman" w:cs="Times New Roman"/>
          <w:sz w:val="28"/>
          <w:szCs w:val="28"/>
          <w:lang w:val="en-US"/>
        </w:rPr>
        <w:t xml:space="preserve"> Three in-pavement steady-burning yellow lights installed at holding positions on taxiways</w:t>
      </w:r>
    </w:p>
    <w:p w:rsidR="00656A70" w:rsidRDefault="009D1257">
      <w:pPr>
        <w:numPr>
          <w:ilvl w:val="0"/>
          <w:numId w:val="10"/>
        </w:numPr>
        <w:spacing w:before="100" w:beforeAutospacing="1" w:after="100" w:afterAutospacing="1" w:line="240" w:lineRule="auto"/>
        <w:jc w:val="both"/>
        <w:rPr>
          <w:rFonts w:ascii="Times New Roman" w:hAnsi="Times New Roman" w:cs="Times New Roman"/>
          <w:sz w:val="28"/>
          <w:szCs w:val="28"/>
          <w:lang w:val="en-US"/>
        </w:rPr>
      </w:pPr>
      <w:r>
        <w:rPr>
          <w:rFonts w:ascii="Times New Roman" w:hAnsi="Times New Roman" w:cs="Times New Roman"/>
          <w:b/>
          <w:bCs/>
          <w:sz w:val="28"/>
          <w:szCs w:val="28"/>
          <w:lang w:val="en-US"/>
        </w:rPr>
        <w:t>Runway Guard Lights:</w:t>
      </w:r>
      <w:r>
        <w:rPr>
          <w:rFonts w:ascii="Times New Roman" w:hAnsi="Times New Roman" w:cs="Times New Roman"/>
          <w:sz w:val="28"/>
          <w:szCs w:val="28"/>
          <w:lang w:val="en-US"/>
        </w:rPr>
        <w:t xml:space="preserve"> Either a pair of elevated flashing yellow lights installed on either side of the taxiway, or a row of in-pavement yellow lights installed across the entire taxiway, at the runway holding position marking at taxiway/runway intersections.</w:t>
      </w:r>
    </w:p>
    <w:p w:rsidR="00656A70" w:rsidRDefault="009D1257">
      <w:pPr>
        <w:numPr>
          <w:ilvl w:val="0"/>
          <w:numId w:val="10"/>
        </w:numPr>
        <w:spacing w:after="0" w:line="240" w:lineRule="auto"/>
        <w:jc w:val="both"/>
        <w:rPr>
          <w:rFonts w:ascii="Times New Roman" w:eastAsia="Times New Roman" w:hAnsi="Times New Roman" w:cs="Times New Roman"/>
          <w:sz w:val="28"/>
          <w:szCs w:val="28"/>
          <w:lang w:val="en-US" w:eastAsia="ru-RU"/>
        </w:rPr>
      </w:pPr>
      <w:r>
        <w:rPr>
          <w:rFonts w:ascii="Times New Roman" w:hAnsi="Times New Roman" w:cs="Times New Roman"/>
          <w:b/>
          <w:bCs/>
          <w:sz w:val="28"/>
          <w:szCs w:val="28"/>
          <w:lang w:val="en-US"/>
        </w:rPr>
        <w:t>Stop Bar Lights:</w:t>
      </w:r>
      <w:r>
        <w:rPr>
          <w:rFonts w:ascii="Times New Roman" w:hAnsi="Times New Roman" w:cs="Times New Roman"/>
          <w:sz w:val="28"/>
          <w:szCs w:val="28"/>
          <w:lang w:val="en-US"/>
        </w:rPr>
        <w:t xml:space="preserve"> A row of red, unidirectional, steady-burning in-pavement lights installed across the entire taxiway at the runway holding position, and elevated steady-burning red lights on each side used in low visibility conditions. </w:t>
      </w:r>
    </w:p>
    <w:p w:rsidR="00656A70" w:rsidRDefault="009D1257">
      <w:pPr>
        <w:spacing w:after="0" w:line="240" w:lineRule="auto"/>
        <w:ind w:firstLine="709"/>
        <w:jc w:val="both"/>
        <w:rPr>
          <w:rFonts w:ascii="Times New Roman" w:eastAsia="Calibri" w:hAnsi="Times New Roman" w:cs="Times New Roman"/>
          <w:sz w:val="28"/>
          <w:szCs w:val="26"/>
          <w:lang w:val="en-US"/>
        </w:rPr>
      </w:pPr>
      <w:r>
        <w:rPr>
          <w:rFonts w:ascii="Times New Roman" w:eastAsia="Times New Roman" w:hAnsi="Times New Roman" w:cs="Times New Roman"/>
          <w:sz w:val="28"/>
          <w:szCs w:val="28"/>
          <w:lang w:val="en-US" w:eastAsia="ru-RU"/>
        </w:rPr>
        <w:t>Taxiway edge lights are spaced 75 feet apart. These lights can be closer together at taxiway intersections. On straight segments, Taxiway Centerline Lights are spaced at either 50 or 100 foot intervals depending on the minimum authorized visibility. On curved taxiway segments, Taxiway Centerline Lights may be required to be closer together.</w:t>
      </w:r>
    </w:p>
    <w:p w:rsidR="00656A70" w:rsidRDefault="009D1257">
      <w:pPr>
        <w:spacing w:after="0" w:line="240" w:lineRule="auto"/>
        <w:ind w:firstLine="709"/>
        <w:jc w:val="both"/>
        <w:rPr>
          <w:rFonts w:ascii="Times New Roman" w:eastAsia="Calibri" w:hAnsi="Times New Roman" w:cs="Times New Roman"/>
          <w:b/>
          <w:bCs/>
          <w:sz w:val="28"/>
          <w:szCs w:val="26"/>
          <w:lang w:val="en-US"/>
        </w:rPr>
      </w:pPr>
      <w:r>
        <w:rPr>
          <w:rFonts w:ascii="Times New Roman" w:eastAsia="Calibri" w:hAnsi="Times New Roman" w:cs="Times New Roman"/>
          <w:b/>
          <w:bCs/>
          <w:sz w:val="28"/>
          <w:szCs w:val="26"/>
          <w:lang w:val="en-US"/>
        </w:rPr>
        <w:t>III. Make the summary of the text. Use the following phrases:</w:t>
      </w:r>
    </w:p>
    <w:tbl>
      <w:tblPr>
        <w:tblStyle w:val="af4"/>
        <w:tblW w:w="9345" w:type="dxa"/>
        <w:tblLayout w:type="fixed"/>
        <w:tblLook w:val="04A0" w:firstRow="1" w:lastRow="0" w:firstColumn="1" w:lastColumn="0" w:noHBand="0" w:noVBand="1"/>
      </w:tblPr>
      <w:tblGrid>
        <w:gridCol w:w="4672"/>
        <w:gridCol w:w="4673"/>
      </w:tblGrid>
      <w:tr w:rsidR="00656A70">
        <w:trPr>
          <w:trHeight w:val="1532"/>
        </w:trPr>
        <w:tc>
          <w:tcPr>
            <w:tcW w:w="4672" w:type="dxa"/>
          </w:tcPr>
          <w:p w:rsidR="00656A70" w:rsidRDefault="009D1257">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text </w:t>
            </w:r>
          </w:p>
          <w:p w:rsidR="00656A70" w:rsidRDefault="00656A70">
            <w:pPr>
              <w:spacing w:after="0" w:line="240" w:lineRule="auto"/>
              <w:ind w:firstLine="709"/>
              <w:jc w:val="both"/>
              <w:rPr>
                <w:rFonts w:ascii="Times New Roman" w:eastAsia="Calibri" w:hAnsi="Times New Roman" w:cs="Times New Roman"/>
                <w:sz w:val="28"/>
                <w:szCs w:val="26"/>
                <w:lang w:val="en-US"/>
              </w:rPr>
            </w:pPr>
          </w:p>
          <w:p w:rsidR="00656A70" w:rsidRDefault="00656A70">
            <w:pPr>
              <w:spacing w:after="0" w:line="240" w:lineRule="auto"/>
              <w:ind w:firstLine="709"/>
              <w:jc w:val="both"/>
              <w:rPr>
                <w:rFonts w:ascii="Times New Roman" w:eastAsia="Calibri" w:hAnsi="Times New Roman" w:cs="Times New Roman"/>
                <w:sz w:val="28"/>
                <w:szCs w:val="26"/>
                <w:lang w:val="en-US"/>
              </w:rPr>
            </w:pPr>
          </w:p>
        </w:tc>
        <w:tc>
          <w:tcPr>
            <w:tcW w:w="4672" w:type="dxa"/>
          </w:tcPr>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is about…</w:t>
            </w:r>
          </w:p>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deals with…</w:t>
            </w:r>
          </w:p>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presents…</w:t>
            </w:r>
          </w:p>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describes…</w:t>
            </w:r>
          </w:p>
        </w:tc>
      </w:tr>
      <w:tr w:rsidR="00656A70" w:rsidRPr="009D1257">
        <w:trPr>
          <w:trHeight w:val="1242"/>
        </w:trPr>
        <w:tc>
          <w:tcPr>
            <w:tcW w:w="4672" w:type="dxa"/>
          </w:tcPr>
          <w:p w:rsidR="00656A70" w:rsidRDefault="009D1257">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In the text</w:t>
            </w:r>
          </w:p>
        </w:tc>
        <w:tc>
          <w:tcPr>
            <w:tcW w:w="4672" w:type="dxa"/>
          </w:tcPr>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reader gets to know…</w:t>
            </w:r>
          </w:p>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reader is confronted with…</w:t>
            </w:r>
          </w:p>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reader is told about</w:t>
            </w:r>
          </w:p>
        </w:tc>
      </w:tr>
      <w:tr w:rsidR="00656A70">
        <w:trPr>
          <w:trHeight w:val="1242"/>
        </w:trPr>
        <w:tc>
          <w:tcPr>
            <w:tcW w:w="4672" w:type="dxa"/>
          </w:tcPr>
          <w:p w:rsidR="00656A70" w:rsidRDefault="009D1257">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author </w:t>
            </w:r>
          </w:p>
        </w:tc>
        <w:tc>
          <w:tcPr>
            <w:tcW w:w="4672" w:type="dxa"/>
          </w:tcPr>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says, states, points out that…</w:t>
            </w:r>
          </w:p>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claims, believes, thinks that…</w:t>
            </w:r>
          </w:p>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describes, explains, makes clear that…</w:t>
            </w:r>
          </w:p>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uses examples to confirm/prove that…</w:t>
            </w:r>
          </w:p>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analyses/comments on…</w:t>
            </w:r>
          </w:p>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tries to express…</w:t>
            </w:r>
          </w:p>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compares X to Y</w:t>
            </w:r>
          </w:p>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tries to convince the reader that…</w:t>
            </w:r>
          </w:p>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concludes that…</w:t>
            </w:r>
          </w:p>
        </w:tc>
      </w:tr>
    </w:tbl>
    <w:p w:rsidR="00656A70" w:rsidRDefault="00656A70">
      <w:pPr>
        <w:spacing w:after="0" w:line="240" w:lineRule="auto"/>
        <w:ind w:firstLine="709"/>
        <w:jc w:val="both"/>
        <w:rPr>
          <w:rFonts w:ascii="Times New Roman" w:eastAsia="Calibri" w:hAnsi="Times New Roman" w:cs="Times New Roman"/>
          <w:bCs/>
          <w:sz w:val="28"/>
          <w:szCs w:val="26"/>
          <w:lang w:val="en-US"/>
        </w:rPr>
      </w:pPr>
    </w:p>
    <w:p w:rsidR="00656A70" w:rsidRDefault="009D1257">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About the structure of the text:</w:t>
      </w:r>
    </w:p>
    <w:p w:rsidR="00656A70" w:rsidRDefault="009D1257">
      <w:pPr>
        <w:numPr>
          <w:ilvl w:val="0"/>
          <w:numId w:val="14"/>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text consists of…/is divided into…</w:t>
      </w:r>
    </w:p>
    <w:p w:rsidR="00656A70" w:rsidRDefault="009D1257">
      <w:pPr>
        <w:numPr>
          <w:ilvl w:val="0"/>
          <w:numId w:val="14"/>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first paragraph, the author introduces…</w:t>
      </w:r>
    </w:p>
    <w:p w:rsidR="00656A70" w:rsidRDefault="009D1257">
      <w:pPr>
        <w:numPr>
          <w:ilvl w:val="0"/>
          <w:numId w:val="14"/>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second part of the text/paragraph, the author describes…</w:t>
      </w:r>
    </w:p>
    <w:p w:rsidR="00656A70" w:rsidRDefault="009D1257">
      <w:pPr>
        <w:numPr>
          <w:ilvl w:val="0"/>
          <w:numId w:val="14"/>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Another example can be found in paragraph…</w:t>
      </w:r>
    </w:p>
    <w:p w:rsidR="00656A70" w:rsidRDefault="009D1257">
      <w:pPr>
        <w:numPr>
          <w:ilvl w:val="0"/>
          <w:numId w:val="14"/>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As a result</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w:t>
      </w:r>
    </w:p>
    <w:p w:rsidR="00656A70" w:rsidRDefault="009D1257">
      <w:pPr>
        <w:numPr>
          <w:ilvl w:val="0"/>
          <w:numId w:val="14"/>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To sum up/to conclude…</w:t>
      </w:r>
    </w:p>
    <w:p w:rsidR="00656A70" w:rsidRDefault="009D1257">
      <w:pPr>
        <w:numPr>
          <w:ilvl w:val="0"/>
          <w:numId w:val="14"/>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conclusion, the author sums up the main ideas…</w:t>
      </w:r>
    </w:p>
    <w:p w:rsidR="00656A70" w:rsidRDefault="009D1257">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IV. Make up your own CV using the basic structure and vocabulary.</w:t>
      </w:r>
    </w:p>
    <w:p w:rsidR="00656A70" w:rsidRDefault="009D1257">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Basic CV structure:</w:t>
      </w:r>
    </w:p>
    <w:p w:rsidR="00656A70" w:rsidRDefault="009D1257">
      <w:pPr>
        <w:numPr>
          <w:ilvl w:val="0"/>
          <w:numId w:val="15"/>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Personal information - личная информация</w:t>
      </w:r>
    </w:p>
    <w:p w:rsidR="00656A70" w:rsidRDefault="009D1257">
      <w:pPr>
        <w:numPr>
          <w:ilvl w:val="0"/>
          <w:numId w:val="15"/>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Objectiv</w:t>
      </w:r>
      <w:r>
        <w:rPr>
          <w:rFonts w:ascii="Times New Roman" w:eastAsia="Calibri" w:hAnsi="Times New Roman" w:cs="Times New Roman"/>
          <w:bCs/>
          <w:sz w:val="28"/>
          <w:szCs w:val="26"/>
          <w:lang w:val="en-US"/>
        </w:rPr>
        <w:t xml:space="preserve">e- </w:t>
      </w:r>
      <w:r>
        <w:rPr>
          <w:rFonts w:ascii="Times New Roman" w:eastAsia="Calibri" w:hAnsi="Times New Roman" w:cs="Times New Roman"/>
          <w:bCs/>
          <w:sz w:val="28"/>
          <w:szCs w:val="26"/>
        </w:rPr>
        <w:t>цель</w:t>
      </w:r>
    </w:p>
    <w:p w:rsidR="00656A70" w:rsidRDefault="009D1257">
      <w:pPr>
        <w:numPr>
          <w:ilvl w:val="0"/>
          <w:numId w:val="15"/>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Education -образование</w:t>
      </w:r>
    </w:p>
    <w:p w:rsidR="00656A70" w:rsidRDefault="009D1257">
      <w:pPr>
        <w:numPr>
          <w:ilvl w:val="0"/>
          <w:numId w:val="15"/>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Qualifications - дополнительная квалификация</w:t>
      </w:r>
    </w:p>
    <w:p w:rsidR="00656A70" w:rsidRDefault="009D1257">
      <w:pPr>
        <w:numPr>
          <w:ilvl w:val="0"/>
          <w:numId w:val="15"/>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Work experience - опыт работы</w:t>
      </w:r>
    </w:p>
    <w:p w:rsidR="00656A70" w:rsidRDefault="009D1257">
      <w:pPr>
        <w:numPr>
          <w:ilvl w:val="0"/>
          <w:numId w:val="15"/>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Personal qualities - личные качества</w:t>
      </w:r>
    </w:p>
    <w:p w:rsidR="00656A70" w:rsidRDefault="009D1257">
      <w:pPr>
        <w:numPr>
          <w:ilvl w:val="0"/>
          <w:numId w:val="15"/>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Special skills - специальные навыки</w:t>
      </w:r>
    </w:p>
    <w:p w:rsidR="00656A70" w:rsidRDefault="009D1257">
      <w:pPr>
        <w:numPr>
          <w:ilvl w:val="0"/>
          <w:numId w:val="15"/>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Awards - награды</w:t>
      </w:r>
    </w:p>
    <w:p w:rsidR="00656A70" w:rsidRDefault="009D1257">
      <w:pPr>
        <w:numPr>
          <w:ilvl w:val="0"/>
          <w:numId w:val="15"/>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Research experience - научная деятельность</w:t>
      </w:r>
    </w:p>
    <w:p w:rsidR="00656A70" w:rsidRDefault="009D1257">
      <w:pPr>
        <w:numPr>
          <w:ilvl w:val="0"/>
          <w:numId w:val="15"/>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Publications -публикации</w:t>
      </w:r>
    </w:p>
    <w:p w:rsidR="00656A70" w:rsidRDefault="009D1257">
      <w:pPr>
        <w:numPr>
          <w:ilvl w:val="0"/>
          <w:numId w:val="15"/>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Memberships - членство в организациях</w:t>
      </w:r>
    </w:p>
    <w:p w:rsidR="00656A70" w:rsidRDefault="009D1257">
      <w:pPr>
        <w:numPr>
          <w:ilvl w:val="0"/>
          <w:numId w:val="15"/>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References – рекомендации</w:t>
      </w:r>
    </w:p>
    <w:p w:rsidR="00656A70" w:rsidRDefault="009D1257">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Vocabulary</w:t>
      </w:r>
      <w:r>
        <w:rPr>
          <w:rFonts w:ascii="Times New Roman" w:eastAsia="Calibri" w:hAnsi="Times New Roman" w:cs="Times New Roman"/>
          <w:bCs/>
          <w:sz w:val="28"/>
          <w:szCs w:val="26"/>
        </w:rPr>
        <w:t>:</w:t>
      </w:r>
    </w:p>
    <w:p w:rsidR="00656A70" w:rsidRDefault="009D1257">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Marital</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status</w:t>
      </w:r>
      <w:r>
        <w:rPr>
          <w:rFonts w:ascii="Times New Roman" w:eastAsia="Calibri" w:hAnsi="Times New Roman" w:cs="Times New Roman"/>
          <w:bCs/>
          <w:sz w:val="28"/>
          <w:szCs w:val="26"/>
        </w:rPr>
        <w:t xml:space="preserve"> – семейное положение</w:t>
      </w:r>
    </w:p>
    <w:p w:rsidR="00656A70" w:rsidRDefault="009D1257">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Married</w:t>
      </w:r>
      <w:r>
        <w:rPr>
          <w:rFonts w:ascii="Times New Roman" w:eastAsia="Calibri" w:hAnsi="Times New Roman" w:cs="Times New Roman"/>
          <w:bCs/>
          <w:sz w:val="28"/>
          <w:szCs w:val="26"/>
        </w:rPr>
        <w:t xml:space="preserve"> - женат/замужем</w:t>
      </w:r>
      <w:r>
        <w:rPr>
          <w:rFonts w:ascii="Times New Roman" w:eastAsia="Calibri" w:hAnsi="Times New Roman" w:cs="Times New Roman"/>
          <w:bCs/>
          <w:sz w:val="28"/>
          <w:szCs w:val="26"/>
        </w:rPr>
        <w:tab/>
      </w:r>
    </w:p>
    <w:p w:rsidR="00656A70" w:rsidRDefault="009D1257">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Single</w:t>
      </w:r>
      <w:r>
        <w:rPr>
          <w:rFonts w:ascii="Times New Roman" w:eastAsia="Calibri" w:hAnsi="Times New Roman" w:cs="Times New Roman"/>
          <w:bCs/>
          <w:sz w:val="28"/>
          <w:szCs w:val="26"/>
        </w:rPr>
        <w:t xml:space="preserve"> – холост</w:t>
      </w:r>
    </w:p>
    <w:p w:rsidR="00656A70" w:rsidRDefault="009D1257">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lastRenderedPageBreak/>
        <w:t>To</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obtain</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a</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position</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as</w:t>
      </w:r>
      <w:r>
        <w:rPr>
          <w:rFonts w:ascii="Times New Roman" w:eastAsia="Calibri" w:hAnsi="Times New Roman" w:cs="Times New Roman"/>
          <w:bCs/>
          <w:sz w:val="28"/>
          <w:szCs w:val="26"/>
        </w:rPr>
        <w:t xml:space="preserve"> - получить должность в качестве</w:t>
      </w:r>
    </w:p>
    <w:p w:rsidR="00656A70" w:rsidRDefault="009D1257">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rPr>
        <w:t>To apply skills as - применить навыки в качестве</w:t>
      </w:r>
    </w:p>
    <w:p w:rsidR="00656A70" w:rsidRDefault="009D1257">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Bachelor’s degree of Science – </w:t>
      </w:r>
      <w:r>
        <w:rPr>
          <w:rFonts w:ascii="Times New Roman" w:eastAsia="Calibri" w:hAnsi="Times New Roman" w:cs="Times New Roman"/>
          <w:bCs/>
          <w:sz w:val="28"/>
          <w:szCs w:val="26"/>
        </w:rPr>
        <w:t>степень</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бакалавра</w:t>
      </w:r>
    </w:p>
    <w:p w:rsidR="00656A70" w:rsidRDefault="009D1257">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Master’s degree of Science – степень </w:t>
      </w:r>
      <w:r>
        <w:rPr>
          <w:rFonts w:ascii="Times New Roman" w:eastAsia="Calibri" w:hAnsi="Times New Roman" w:cs="Times New Roman"/>
          <w:bCs/>
          <w:sz w:val="28"/>
          <w:szCs w:val="26"/>
        </w:rPr>
        <w:t>магистра</w:t>
      </w:r>
    </w:p>
    <w:p w:rsidR="00656A70" w:rsidRDefault="009D1257">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Diploma in Engineering – </w:t>
      </w:r>
      <w:r>
        <w:rPr>
          <w:rFonts w:ascii="Times New Roman" w:eastAsia="Calibri" w:hAnsi="Times New Roman" w:cs="Times New Roman"/>
          <w:bCs/>
          <w:sz w:val="28"/>
          <w:szCs w:val="26"/>
        </w:rPr>
        <w:t>диплом</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инженера</w:t>
      </w:r>
    </w:p>
    <w:p w:rsidR="00656A70" w:rsidRDefault="009D1257">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Building Engineer – </w:t>
      </w:r>
      <w:r>
        <w:rPr>
          <w:rFonts w:ascii="Times New Roman" w:eastAsia="Calibri" w:hAnsi="Times New Roman" w:cs="Times New Roman"/>
          <w:bCs/>
          <w:sz w:val="28"/>
          <w:szCs w:val="26"/>
        </w:rPr>
        <w:t>инженер</w:t>
      </w:r>
      <w:r>
        <w:rPr>
          <w:rFonts w:ascii="Times New Roman" w:eastAsia="Calibri" w:hAnsi="Times New Roman" w:cs="Times New Roman"/>
          <w:bCs/>
          <w:sz w:val="28"/>
          <w:szCs w:val="26"/>
          <w:lang w:val="en-US"/>
        </w:rPr>
        <w:t>-</w:t>
      </w:r>
      <w:r>
        <w:rPr>
          <w:rFonts w:ascii="Times New Roman" w:eastAsia="Calibri" w:hAnsi="Times New Roman" w:cs="Times New Roman"/>
          <w:bCs/>
          <w:sz w:val="28"/>
          <w:szCs w:val="26"/>
        </w:rPr>
        <w:t>строитель</w:t>
      </w:r>
    </w:p>
    <w:p w:rsidR="00656A70" w:rsidRDefault="009D1257">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Chief</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Engineer</w:t>
      </w:r>
      <w:r>
        <w:rPr>
          <w:rFonts w:ascii="Times New Roman" w:eastAsia="Calibri" w:hAnsi="Times New Roman" w:cs="Times New Roman"/>
          <w:bCs/>
          <w:sz w:val="28"/>
          <w:szCs w:val="26"/>
        </w:rPr>
        <w:t xml:space="preserve"> – главный инженер</w:t>
      </w:r>
    </w:p>
    <w:p w:rsidR="00656A70" w:rsidRDefault="009D1257">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HR</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Manager</w:t>
      </w:r>
      <w:r>
        <w:rPr>
          <w:rFonts w:ascii="Times New Roman" w:eastAsia="Calibri" w:hAnsi="Times New Roman" w:cs="Times New Roman"/>
          <w:bCs/>
          <w:sz w:val="28"/>
          <w:szCs w:val="26"/>
        </w:rPr>
        <w:t xml:space="preserve"> – менеджер по подбору персонала</w:t>
      </w:r>
    </w:p>
    <w:p w:rsidR="00656A70" w:rsidRDefault="009D1257">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Accountant – </w:t>
      </w:r>
      <w:r>
        <w:rPr>
          <w:rFonts w:ascii="Times New Roman" w:eastAsia="Calibri" w:hAnsi="Times New Roman" w:cs="Times New Roman"/>
          <w:bCs/>
          <w:sz w:val="28"/>
          <w:szCs w:val="26"/>
        </w:rPr>
        <w:t>бухгалтер</w:t>
      </w:r>
    </w:p>
    <w:p w:rsidR="00656A70" w:rsidRDefault="009D1257">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Broad experience in – </w:t>
      </w:r>
      <w:r>
        <w:rPr>
          <w:rFonts w:ascii="Times New Roman" w:eastAsia="Calibri" w:hAnsi="Times New Roman" w:cs="Times New Roman"/>
          <w:bCs/>
          <w:sz w:val="28"/>
          <w:szCs w:val="26"/>
        </w:rPr>
        <w:t>обширный</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опыт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в</w:t>
      </w:r>
    </w:p>
    <w:p w:rsidR="00656A70" w:rsidRDefault="009D1257">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Strong skills - </w:t>
      </w:r>
      <w:r>
        <w:rPr>
          <w:rFonts w:ascii="Times New Roman" w:eastAsia="Calibri" w:hAnsi="Times New Roman" w:cs="Times New Roman"/>
          <w:sz w:val="28"/>
          <w:szCs w:val="26"/>
        </w:rPr>
        <w:t>уверенные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навыки</w:t>
      </w:r>
      <w:r>
        <w:rPr>
          <w:rFonts w:ascii="Times New Roman" w:eastAsia="Calibri" w:hAnsi="Times New Roman" w:cs="Times New Roman"/>
          <w:sz w:val="28"/>
          <w:szCs w:val="26"/>
          <w:lang w:val="en-US"/>
        </w:rPr>
        <w:tab/>
      </w:r>
    </w:p>
    <w:p w:rsidR="00656A70" w:rsidRDefault="009D1257">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Solid academic foundation of key concepts in - </w:t>
      </w:r>
      <w:r>
        <w:rPr>
          <w:rFonts w:ascii="Times New Roman" w:eastAsia="Calibri" w:hAnsi="Times New Roman" w:cs="Times New Roman"/>
          <w:sz w:val="28"/>
          <w:szCs w:val="26"/>
        </w:rPr>
        <w:t>прочная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теоретическая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база</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основных</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вопросах</w:t>
      </w:r>
    </w:p>
    <w:p w:rsidR="00656A70" w:rsidRDefault="009D1257">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Adaptable</w:t>
      </w:r>
      <w:r>
        <w:rPr>
          <w:rFonts w:ascii="Times New Roman" w:eastAsia="Calibri" w:hAnsi="Times New Roman" w:cs="Times New Roman"/>
          <w:sz w:val="28"/>
          <w:szCs w:val="26"/>
        </w:rPr>
        <w:t xml:space="preserve"> - способен быстро адаптироваться</w:t>
      </w:r>
    </w:p>
    <w:p w:rsidR="00656A70" w:rsidRDefault="009D1257">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Broadminded- с широкими взглядами, интересами</w:t>
      </w:r>
    </w:p>
    <w:p w:rsidR="00656A70" w:rsidRDefault="009D1257">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Competitive- конкурентоспособный</w:t>
      </w:r>
    </w:p>
    <w:p w:rsidR="00656A70" w:rsidRDefault="009D1257">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fill</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position</w:t>
      </w:r>
      <w:r>
        <w:rPr>
          <w:rFonts w:ascii="Times New Roman" w:eastAsia="Calibri" w:hAnsi="Times New Roman" w:cs="Times New Roman"/>
          <w:sz w:val="28"/>
          <w:szCs w:val="26"/>
        </w:rPr>
        <w:t xml:space="preserve"> - заполнить вакансию</w:t>
      </w:r>
    </w:p>
    <w:p w:rsidR="00656A70" w:rsidRDefault="009D1257">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join</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the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company</w:t>
      </w:r>
      <w:r>
        <w:rPr>
          <w:rFonts w:ascii="Times New Roman" w:eastAsia="Calibri" w:hAnsi="Times New Roman" w:cs="Times New Roman"/>
          <w:sz w:val="28"/>
          <w:szCs w:val="26"/>
        </w:rPr>
        <w:t xml:space="preserve"> - поступить на работу в компанию</w:t>
      </w:r>
    </w:p>
    <w:p w:rsidR="00656A70" w:rsidRDefault="009D1257">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Full</w:t>
      </w:r>
      <w:r>
        <w:rPr>
          <w:rFonts w:ascii="Times New Roman" w:eastAsia="Calibri" w:hAnsi="Times New Roman" w:cs="Times New Roman"/>
          <w:sz w:val="28"/>
          <w:szCs w:val="26"/>
        </w:rPr>
        <w:t>-</w:t>
      </w:r>
      <w:r>
        <w:rPr>
          <w:rFonts w:ascii="Times New Roman" w:eastAsia="Calibri" w:hAnsi="Times New Roman" w:cs="Times New Roman"/>
          <w:sz w:val="28"/>
          <w:szCs w:val="26"/>
          <w:lang w:val="en-US"/>
        </w:rPr>
        <w:t>time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employment</w:t>
      </w:r>
      <w:r>
        <w:rPr>
          <w:rFonts w:ascii="Times New Roman" w:eastAsia="Calibri" w:hAnsi="Times New Roman" w:cs="Times New Roman"/>
          <w:sz w:val="28"/>
          <w:szCs w:val="26"/>
        </w:rPr>
        <w:t xml:space="preserve"> - работа на полный рабочий день</w:t>
      </w:r>
    </w:p>
    <w:p w:rsidR="00656A70" w:rsidRDefault="009D1257">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Part</w:t>
      </w:r>
      <w:r>
        <w:rPr>
          <w:rFonts w:ascii="Times New Roman" w:eastAsia="Calibri" w:hAnsi="Times New Roman" w:cs="Times New Roman"/>
          <w:sz w:val="28"/>
          <w:szCs w:val="26"/>
        </w:rPr>
        <w:t>-</w:t>
      </w:r>
      <w:r>
        <w:rPr>
          <w:rFonts w:ascii="Times New Roman" w:eastAsia="Calibri" w:hAnsi="Times New Roman" w:cs="Times New Roman"/>
          <w:sz w:val="28"/>
          <w:szCs w:val="26"/>
          <w:lang w:val="en-US"/>
        </w:rPr>
        <w:t>time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employment</w:t>
      </w:r>
      <w:r>
        <w:rPr>
          <w:rFonts w:ascii="Times New Roman" w:eastAsia="Calibri" w:hAnsi="Times New Roman" w:cs="Times New Roman"/>
          <w:sz w:val="28"/>
          <w:szCs w:val="26"/>
        </w:rPr>
        <w:t xml:space="preserve"> - работа по совместительству</w:t>
      </w:r>
    </w:p>
    <w:p w:rsidR="00656A70" w:rsidRDefault="009D1257">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Work in the capacity of - </w:t>
      </w:r>
      <w:r>
        <w:rPr>
          <w:rFonts w:ascii="Times New Roman" w:eastAsia="Calibri" w:hAnsi="Times New Roman" w:cs="Times New Roman"/>
          <w:sz w:val="28"/>
          <w:szCs w:val="26"/>
        </w:rPr>
        <w:t>работать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качестве</w:t>
      </w:r>
      <w:r>
        <w:rPr>
          <w:rFonts w:ascii="Times New Roman" w:eastAsia="Calibri" w:hAnsi="Times New Roman" w:cs="Times New Roman"/>
          <w:sz w:val="28"/>
          <w:szCs w:val="26"/>
          <w:lang w:val="en-US"/>
        </w:rPr>
        <w:tab/>
      </w:r>
    </w:p>
    <w:p w:rsidR="00656A70" w:rsidRDefault="009D1257">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Fluency in foreign languages - уровень владения иностранными языками</w:t>
      </w:r>
    </w:p>
    <w:p w:rsidR="00656A70" w:rsidRDefault="009D1257">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Native — родной язык</w:t>
      </w:r>
    </w:p>
    <w:p w:rsidR="00656A70" w:rsidRDefault="009D1257">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Fluent — свободно владеете</w:t>
      </w:r>
    </w:p>
    <w:p w:rsidR="00656A70" w:rsidRDefault="009D1257">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Working knowledge — можете читать и говорить, но не свободно</w:t>
      </w:r>
    </w:p>
    <w:p w:rsidR="00656A70" w:rsidRDefault="009D1257">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Basic knowledge — </w:t>
      </w:r>
      <w:r>
        <w:rPr>
          <w:rFonts w:ascii="Times New Roman" w:eastAsia="Calibri" w:hAnsi="Times New Roman" w:cs="Times New Roman"/>
          <w:sz w:val="28"/>
          <w:szCs w:val="26"/>
        </w:rPr>
        <w:t>читаете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со</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словарем</w:t>
      </w:r>
    </w:p>
    <w:p w:rsidR="00656A70" w:rsidRDefault="009D1257">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Knowledge of particular computer applications – </w:t>
      </w:r>
      <w:r>
        <w:rPr>
          <w:rFonts w:ascii="Times New Roman" w:eastAsia="Calibri" w:hAnsi="Times New Roman" w:cs="Times New Roman"/>
          <w:sz w:val="28"/>
          <w:szCs w:val="26"/>
        </w:rPr>
        <w:t>уровень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владения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ПК</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знание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программ</w:t>
      </w:r>
    </w:p>
    <w:p w:rsidR="00656A70" w:rsidRDefault="00656A70">
      <w:pPr>
        <w:spacing w:after="0" w:line="240" w:lineRule="auto"/>
        <w:ind w:firstLine="709"/>
        <w:jc w:val="both"/>
        <w:rPr>
          <w:rFonts w:ascii="Times New Roman" w:eastAsia="Calibri" w:hAnsi="Times New Roman" w:cs="Times New Roman"/>
          <w:sz w:val="28"/>
          <w:szCs w:val="26"/>
          <w:lang w:val="en-US"/>
        </w:rPr>
      </w:pPr>
    </w:p>
    <w:p w:rsidR="00656A70" w:rsidRDefault="009D1257">
      <w:pPr>
        <w:spacing w:after="0" w:line="240" w:lineRule="auto"/>
        <w:ind w:firstLine="709"/>
        <w:jc w:val="center"/>
        <w:rPr>
          <w:rFonts w:ascii="Times New Roman" w:eastAsia="Calibri" w:hAnsi="Times New Roman" w:cs="Times New Roman"/>
          <w:b/>
          <w:sz w:val="28"/>
          <w:szCs w:val="26"/>
          <w:lang w:val="en-US"/>
        </w:rPr>
      </w:pPr>
      <w:r>
        <w:rPr>
          <w:rFonts w:ascii="Times New Roman" w:eastAsia="Calibri" w:hAnsi="Times New Roman" w:cs="Times New Roman"/>
          <w:b/>
          <w:sz w:val="28"/>
          <w:szCs w:val="26"/>
        </w:rPr>
        <w:t>С</w:t>
      </w:r>
      <w:r>
        <w:rPr>
          <w:rFonts w:ascii="Times New Roman" w:eastAsia="Calibri" w:hAnsi="Times New Roman" w:cs="Times New Roman"/>
          <w:b/>
          <w:sz w:val="28"/>
          <w:szCs w:val="26"/>
          <w:lang w:val="en-US"/>
        </w:rPr>
        <w:t>V</w:t>
      </w:r>
    </w:p>
    <w:p w:rsidR="00656A70" w:rsidRDefault="009D1257">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Laura Brown</w:t>
      </w:r>
    </w:p>
    <w:p w:rsidR="00656A70" w:rsidRDefault="009D1257">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Graphic Designer</w:t>
      </w:r>
    </w:p>
    <w:p w:rsidR="00656A70" w:rsidRDefault="00656A70">
      <w:pPr>
        <w:spacing w:after="0" w:line="240" w:lineRule="auto"/>
        <w:ind w:firstLine="709"/>
        <w:jc w:val="both"/>
        <w:rPr>
          <w:rFonts w:ascii="Times New Roman" w:eastAsia="Calibri" w:hAnsi="Times New Roman" w:cs="Times New Roman"/>
          <w:bCs/>
          <w:sz w:val="28"/>
          <w:szCs w:val="26"/>
          <w:lang w:val="en-US"/>
        </w:rPr>
      </w:pPr>
    </w:p>
    <w:tbl>
      <w:tblPr>
        <w:tblW w:w="9571" w:type="dxa"/>
        <w:tblLayout w:type="fixed"/>
        <w:tblLook w:val="04A0" w:firstRow="1" w:lastRow="0" w:firstColumn="1" w:lastColumn="0" w:noHBand="0" w:noVBand="1"/>
      </w:tblPr>
      <w:tblGrid>
        <w:gridCol w:w="3652"/>
        <w:gridCol w:w="5919"/>
      </w:tblGrid>
      <w:tr w:rsidR="00656A70">
        <w:tc>
          <w:tcPr>
            <w:tcW w:w="3652" w:type="dxa"/>
          </w:tcPr>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Adobe Creative Suite</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Photoshop</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In-Design</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Illustrator</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MAC CS4/CS5</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Flash</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3D animation</w:t>
            </w:r>
          </w:p>
        </w:tc>
        <w:tc>
          <w:tcPr>
            <w:tcW w:w="5918" w:type="dxa"/>
          </w:tcPr>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A highly talented, driven and flexible graphic designer with a proven record of </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delivering creative and innovative design solutions. A proven ability of developing </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projects from inception through production to final delivery, ensuring that all work is </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effective, appropriate and delivered within agreed timescales. Able to work as part of a </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team with printers, copywriters, photographers, other designers, account </w:t>
            </w:r>
            <w:r>
              <w:rPr>
                <w:rFonts w:ascii="Times New Roman" w:eastAsia="Calibri" w:hAnsi="Times New Roman" w:cs="Times New Roman"/>
                <w:bCs/>
                <w:sz w:val="28"/>
                <w:szCs w:val="26"/>
                <w:lang w:val="en-US"/>
              </w:rPr>
              <w:lastRenderedPageBreak/>
              <w:t xml:space="preserve">executives, </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web developers and marketing specialists. </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Now looking for a suitable graphic designers position with a ambitious and high profile </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company.</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WORK EXPERIENCE</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Web Design Company – Coventry</w:t>
            </w:r>
          </w:p>
          <w:p w:rsidR="00656A70" w:rsidRDefault="009D1257">
            <w:pPr>
              <w:widowControl w:val="0"/>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rPr>
              <w:t>GRAPHIC DESIGNER         June 2008 - Present</w:t>
            </w:r>
          </w:p>
        </w:tc>
      </w:tr>
      <w:tr w:rsidR="00656A70" w:rsidRPr="009D1257">
        <w:tc>
          <w:tcPr>
            <w:tcW w:w="3652" w:type="dxa"/>
          </w:tcPr>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 xml:space="preserve">PROFESSIONAL </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First Aid Qualified</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German speaker</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PERSONAL DETAILS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Laura Brown</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34 Anywhere Road</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Coventry</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CV6 7RF</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 02476 888 5544</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 0887 222 9999</w:t>
            </w:r>
          </w:p>
          <w:p w:rsidR="00656A70" w:rsidRDefault="009D1257">
            <w:pPr>
              <w:widowControl w:val="0"/>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E: laura.b@dayjob.com</w:t>
            </w:r>
          </w:p>
          <w:p w:rsidR="00656A70" w:rsidRDefault="009D1257">
            <w:pPr>
              <w:widowControl w:val="0"/>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DOB: 12/09/1985</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Driving license: Yes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Nationality: British</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PERSONAL SKILLS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Problem solving</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Thinking creatively</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Attention to detail</w:t>
            </w:r>
          </w:p>
          <w:p w:rsidR="00656A70" w:rsidRDefault="009D1257">
            <w:pPr>
              <w:widowControl w:val="0"/>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rPr>
              <w:t>Communication skills</w:t>
            </w:r>
          </w:p>
        </w:tc>
        <w:tc>
          <w:tcPr>
            <w:tcW w:w="5918" w:type="dxa"/>
          </w:tcPr>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Duties: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Managing, producing and designing projects from brief to fulfilment.</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Designing &amp; creating marketing &amp; e-marketing materials on a range of projects.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Ensuring consistency in a clients corporate and promotional brands.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Presenting finalised ideas &amp; concepts to clients, colleagues and senior managers.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Answering queries from clients.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Creating original artwork for short and long term projects.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Involved in designing advertisements, brochures, handouts, flyers and online graphics.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Working with a range of media, including photography, to create final artwork.</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Designing pitches and presentations for the sales teams.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Keeping up to date with new software, post-production techniques &amp; industry trends.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Producing graphic content for site re-skins, page layouts, email designs, site graphics </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&amp; static &amp; Flash banners.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KEY SKILLS AND COMPETENCIES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Innovative, highly creative, good at thinking 'out of the box'.</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Keeping abreast of relevant new techniques in design software, media &amp; photography.</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Experience with catalogue, brochure and magazine design.</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Willingness and ability to work independently and as part of a team.</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Able to work under pressure, meet deadlines and multitask.</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A knowledge of HTML and CSS.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Highly organised and able to prioritise own work schedule.</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Able to work within brand and design guidelines.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Excellent graphical skills, creative flair and good colour sense.</w:t>
            </w:r>
          </w:p>
          <w:p w:rsidR="00656A70" w:rsidRDefault="00656A70">
            <w:pPr>
              <w:widowControl w:val="0"/>
              <w:spacing w:after="0" w:line="240" w:lineRule="auto"/>
              <w:ind w:firstLine="709"/>
              <w:jc w:val="both"/>
              <w:rPr>
                <w:rFonts w:ascii="Times New Roman" w:eastAsia="Calibri" w:hAnsi="Times New Roman" w:cs="Times New Roman"/>
                <w:bCs/>
                <w:sz w:val="28"/>
                <w:szCs w:val="26"/>
                <w:lang w:val="en-US"/>
              </w:rPr>
            </w:pPr>
          </w:p>
        </w:tc>
      </w:tr>
      <w:tr w:rsidR="00656A70" w:rsidRPr="009D1257">
        <w:tc>
          <w:tcPr>
            <w:tcW w:w="3652" w:type="dxa"/>
          </w:tcPr>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PERSONAL DETAILS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Laura Brown</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34 Anywhere Road</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Coventry</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CV6 7RF</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 02476 888 5544</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 0887 222 9999</w:t>
            </w:r>
          </w:p>
          <w:p w:rsidR="00656A70" w:rsidRDefault="009D1257">
            <w:pPr>
              <w:widowControl w:val="0"/>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E: laura.b@dayjob.com</w:t>
            </w:r>
          </w:p>
          <w:p w:rsidR="00656A70" w:rsidRDefault="009D1257">
            <w:pPr>
              <w:widowControl w:val="0"/>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DOB: 12/09/1985</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Driving license:  Yes</w:t>
            </w:r>
          </w:p>
          <w:p w:rsidR="00656A70" w:rsidRDefault="009D1257">
            <w:pPr>
              <w:widowControl w:val="0"/>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Nationality: British</w:t>
            </w:r>
          </w:p>
          <w:p w:rsidR="00656A70" w:rsidRDefault="00656A70">
            <w:pPr>
              <w:widowControl w:val="0"/>
              <w:spacing w:after="0" w:line="240" w:lineRule="auto"/>
              <w:ind w:firstLine="709"/>
              <w:jc w:val="both"/>
              <w:rPr>
                <w:rFonts w:ascii="Times New Roman" w:eastAsia="Calibri" w:hAnsi="Times New Roman" w:cs="Times New Roman"/>
                <w:bCs/>
                <w:sz w:val="28"/>
                <w:szCs w:val="26"/>
                <w:lang w:val="en-US"/>
              </w:rPr>
            </w:pPr>
          </w:p>
        </w:tc>
        <w:tc>
          <w:tcPr>
            <w:tcW w:w="5918" w:type="dxa"/>
          </w:tcPr>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ACADEMIC QUALIFICATIONS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Graphic Design and Advertising Foundation Degree</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Nuneaton University     2005 - 2008 </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 levels: Maths (A) English (B) Technology (B) Science (C)</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Coventry Central College     2003 - 2005</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REFERENCES – Available on request.</w:t>
            </w:r>
          </w:p>
        </w:tc>
      </w:tr>
    </w:tbl>
    <w:p w:rsidR="00656A70" w:rsidRDefault="009D1257">
      <w:pPr>
        <w:pStyle w:val="1"/>
        <w:jc w:val="center"/>
        <w:rPr>
          <w:rFonts w:ascii="Times New Roman" w:eastAsia="Calibri" w:hAnsi="Times New Roman" w:cs="Times New Roman"/>
          <w:b/>
          <w:color w:val="auto"/>
          <w:sz w:val="28"/>
          <w:lang w:val="en-US"/>
        </w:rPr>
      </w:pPr>
      <w:r>
        <w:rPr>
          <w:rFonts w:ascii="Times New Roman" w:eastAsia="Calibri" w:hAnsi="Times New Roman" w:cs="Times New Roman"/>
          <w:b/>
          <w:color w:val="auto"/>
          <w:sz w:val="28"/>
        </w:rPr>
        <w:t>Вариант</w:t>
      </w:r>
      <w:r>
        <w:rPr>
          <w:rFonts w:ascii="Times New Roman" w:eastAsia="Calibri" w:hAnsi="Times New Roman" w:cs="Times New Roman"/>
          <w:b/>
          <w:color w:val="auto"/>
          <w:sz w:val="28"/>
          <w:lang w:val="en-US"/>
        </w:rPr>
        <w:t xml:space="preserve"> 5</w:t>
      </w:r>
    </w:p>
    <w:p w:rsidR="00656A70" w:rsidRPr="009D1257" w:rsidRDefault="009D1257">
      <w:pPr>
        <w:numPr>
          <w:ilvl w:val="0"/>
          <w:numId w:val="19"/>
        </w:numPr>
        <w:spacing w:after="0" w:line="240" w:lineRule="auto"/>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Render the following article using the cliche from lecture No. 1.</w:t>
      </w:r>
    </w:p>
    <w:p w:rsidR="00656A70" w:rsidRPr="009D1257" w:rsidRDefault="00656A70">
      <w:pPr>
        <w:spacing w:after="0" w:line="240" w:lineRule="auto"/>
        <w:ind w:firstLine="709"/>
        <w:jc w:val="both"/>
        <w:rPr>
          <w:rFonts w:ascii="Times New Roman" w:eastAsia="Calibri" w:hAnsi="Times New Roman" w:cs="Times New Roman"/>
          <w:b/>
          <w:sz w:val="28"/>
          <w:szCs w:val="26"/>
          <w:lang w:val="en-US"/>
        </w:rPr>
      </w:pPr>
    </w:p>
    <w:p w:rsidR="00656A70" w:rsidRPr="00CB4CAB" w:rsidRDefault="009D1257" w:rsidP="00CB4CAB">
      <w:pPr>
        <w:pStyle w:val="afb"/>
        <w:jc w:val="center"/>
        <w:rPr>
          <w:rFonts w:ascii="Times New Roman" w:hAnsi="Times New Roman" w:cs="Times New Roman"/>
          <w:b/>
          <w:sz w:val="28"/>
          <w:szCs w:val="24"/>
          <w:lang w:val="en-US"/>
        </w:rPr>
      </w:pPr>
      <w:r w:rsidRPr="00CB4CAB">
        <w:rPr>
          <w:rFonts w:ascii="Times New Roman" w:hAnsi="Times New Roman" w:cs="Times New Roman"/>
          <w:b/>
          <w:sz w:val="28"/>
          <w:szCs w:val="24"/>
          <w:shd w:val="clear" w:color="auto" w:fill="FFFFFF"/>
          <w:lang w:val="en-US"/>
        </w:rPr>
        <w:t>‘We’re in limbo’: Boeing takeover leaves longtime Belfast factory under threat</w:t>
      </w:r>
    </w:p>
    <w:p w:rsidR="00656A70" w:rsidRPr="00CB4CAB" w:rsidRDefault="009D1257">
      <w:pPr>
        <w:pStyle w:val="af3"/>
        <w:spacing w:beforeAutospacing="0" w:after="0" w:afterAutospacing="0" w:line="15" w:lineRule="atLeast"/>
        <w:jc w:val="center"/>
        <w:textAlignment w:val="baseline"/>
        <w:rPr>
          <w:sz w:val="28"/>
          <w:lang w:val="en-US"/>
        </w:rPr>
      </w:pPr>
      <w:r w:rsidRPr="00CB4CAB">
        <w:rPr>
          <w:rFonts w:eastAsia="Georgia"/>
          <w:sz w:val="28"/>
          <w:shd w:val="clear" w:color="auto" w:fill="FFFFFF"/>
          <w:lang w:val="en-US"/>
        </w:rPr>
        <w:t>Workers and politicians fear steep job cuts at Northern Ireland’s Spirit AeroSystems, which has about 3,500 workers</w:t>
      </w:r>
    </w:p>
    <w:p w:rsidR="00656A70" w:rsidRPr="00CB4CAB" w:rsidRDefault="009C3EB9">
      <w:pPr>
        <w:spacing w:after="0" w:line="240" w:lineRule="auto"/>
        <w:ind w:firstLine="709"/>
        <w:jc w:val="right"/>
        <w:rPr>
          <w:rFonts w:ascii="Times New Roman" w:eastAsia="Georgia" w:hAnsi="Times New Roman" w:cs="Times New Roman"/>
          <w:i/>
          <w:iCs/>
          <w:sz w:val="28"/>
          <w:szCs w:val="24"/>
          <w:shd w:val="clear" w:color="auto" w:fill="FFFFFF"/>
          <w:lang w:val="en-US"/>
        </w:rPr>
      </w:pPr>
      <w:hyperlink r:id="rId111" w:history="1">
        <w:r w:rsidR="009D1257" w:rsidRPr="00CB4CAB">
          <w:rPr>
            <w:rStyle w:val="a5"/>
            <w:rFonts w:ascii="Times New Roman" w:eastAsia="Georgia" w:hAnsi="Times New Roman" w:cs="Times New Roman"/>
            <w:b/>
            <w:bCs/>
            <w:color w:val="auto"/>
            <w:sz w:val="28"/>
            <w:szCs w:val="24"/>
            <w:u w:val="none"/>
            <w:shd w:val="clear" w:color="auto" w:fill="FFFFFF"/>
            <w:lang w:val="en-US"/>
          </w:rPr>
          <w:t>Jasper Jolly</w:t>
        </w:r>
      </w:hyperlink>
      <w:r w:rsidR="009D1257" w:rsidRPr="00CB4CAB">
        <w:rPr>
          <w:rFonts w:ascii="Times New Roman" w:eastAsia="Georgia" w:hAnsi="Times New Roman" w:cs="Times New Roman"/>
          <w:i/>
          <w:iCs/>
          <w:sz w:val="28"/>
          <w:szCs w:val="24"/>
          <w:shd w:val="clear" w:color="auto" w:fill="FFFFFF"/>
          <w:lang w:val="en-US"/>
        </w:rPr>
        <w:t> and Mahliqa Ali</w:t>
      </w:r>
    </w:p>
    <w:p w:rsidR="00656A70" w:rsidRPr="00CB4CAB" w:rsidRDefault="009D1257">
      <w:pPr>
        <w:spacing w:after="0" w:line="240" w:lineRule="auto"/>
        <w:ind w:firstLine="709"/>
        <w:jc w:val="right"/>
        <w:rPr>
          <w:rFonts w:ascii="Times New Roman" w:eastAsia="Helvetica" w:hAnsi="Times New Roman" w:cs="Times New Roman"/>
          <w:sz w:val="26"/>
          <w:szCs w:val="24"/>
          <w:shd w:val="clear" w:color="auto" w:fill="FFFFFF"/>
          <w:lang w:val="en-US"/>
        </w:rPr>
      </w:pPr>
      <w:r w:rsidRPr="00CB4CAB">
        <w:rPr>
          <w:rFonts w:ascii="Times New Roman" w:eastAsia="Helvetica" w:hAnsi="Times New Roman" w:cs="Times New Roman"/>
          <w:sz w:val="26"/>
          <w:szCs w:val="24"/>
          <w:shd w:val="clear" w:color="auto" w:fill="FFFFFF"/>
          <w:lang w:val="en-US"/>
        </w:rPr>
        <w:t>Wed 3 Jul 2024 06.00 BST</w:t>
      </w:r>
    </w:p>
    <w:p w:rsidR="00656A70" w:rsidRPr="00CB4CAB" w:rsidRDefault="009D1257" w:rsidP="00CB4CAB">
      <w:pPr>
        <w:pStyle w:val="afb"/>
        <w:ind w:firstLine="709"/>
        <w:jc w:val="both"/>
        <w:rPr>
          <w:rFonts w:ascii="Times New Roman" w:hAnsi="Times New Roman" w:cs="Times New Roman"/>
          <w:sz w:val="28"/>
          <w:szCs w:val="28"/>
          <w:lang w:val="en-US"/>
        </w:rPr>
      </w:pPr>
      <w:r w:rsidRPr="00CB4CAB">
        <w:rPr>
          <w:rFonts w:ascii="Times New Roman" w:hAnsi="Times New Roman" w:cs="Times New Roman"/>
          <w:caps/>
          <w:sz w:val="28"/>
          <w:szCs w:val="28"/>
          <w:shd w:val="clear" w:color="auto" w:fill="FFFFFF"/>
          <w:lang w:val="en-US"/>
        </w:rPr>
        <w:t>M</w:t>
      </w:r>
      <w:r w:rsidRPr="00CB4CAB">
        <w:rPr>
          <w:rFonts w:ascii="Times New Roman" w:hAnsi="Times New Roman" w:cs="Times New Roman"/>
          <w:sz w:val="28"/>
          <w:szCs w:val="28"/>
          <w:shd w:val="clear" w:color="auto" w:fill="FFFFFF"/>
          <w:lang w:val="en-US"/>
        </w:rPr>
        <w:t>uch has changed in </w:t>
      </w:r>
      <w:hyperlink r:id="rId112" w:history="1">
        <w:r w:rsidRPr="00CB4CAB">
          <w:rPr>
            <w:rStyle w:val="a5"/>
            <w:rFonts w:ascii="Times New Roman" w:eastAsia="Georgia" w:hAnsi="Times New Roman" w:cs="Times New Roman"/>
            <w:color w:val="auto"/>
            <w:sz w:val="28"/>
            <w:szCs w:val="28"/>
            <w:u w:val="none"/>
            <w:shd w:val="clear" w:color="auto" w:fill="FFFFFF"/>
            <w:lang w:val="en-US"/>
          </w:rPr>
          <w:t>Belfast</w:t>
        </w:r>
      </w:hyperlink>
      <w:r w:rsidRPr="00CB4CAB">
        <w:rPr>
          <w:rFonts w:ascii="Times New Roman" w:hAnsi="Times New Roman" w:cs="Times New Roman"/>
          <w:sz w:val="28"/>
          <w:szCs w:val="28"/>
          <w:shd w:val="clear" w:color="auto" w:fill="FFFFFF"/>
          <w:lang w:val="en-US"/>
        </w:rPr>
        <w:t> since the 1930s. Yet through the second world war, decades of Troubles and the steep decline of heavy industry, the Short Brothers factory has continued to make planes and parts.</w:t>
      </w:r>
    </w:p>
    <w:p w:rsidR="00656A70" w:rsidRPr="00CB4CAB" w:rsidRDefault="009D1257" w:rsidP="00CB4CAB">
      <w:pPr>
        <w:pStyle w:val="afb"/>
        <w:ind w:firstLine="709"/>
        <w:jc w:val="both"/>
        <w:rPr>
          <w:rFonts w:ascii="Times New Roman" w:hAnsi="Times New Roman" w:cs="Times New Roman"/>
          <w:sz w:val="28"/>
          <w:szCs w:val="28"/>
          <w:lang w:val="en-US"/>
        </w:rPr>
      </w:pPr>
      <w:r w:rsidRPr="00CB4CAB">
        <w:rPr>
          <w:rFonts w:ascii="Times New Roman" w:hAnsi="Times New Roman" w:cs="Times New Roman"/>
          <w:sz w:val="28"/>
          <w:szCs w:val="28"/>
          <w:shd w:val="clear" w:color="auto" w:fill="FFFFFF"/>
          <w:lang w:val="en-US"/>
        </w:rPr>
        <w:t>Yet now a takeover by US planemaker Boeing of the factory’s owner, Spirit AeroSystems, has raised questions over its future. Workers and politicians fear a new ownership structure could lead to steep job cuts at one of Northern Ireland’s main manufacturers, which has about 3,500 employees.</w:t>
      </w:r>
    </w:p>
    <w:p w:rsidR="00656A70" w:rsidRPr="00CB4CAB" w:rsidRDefault="009D1257" w:rsidP="00CB4CAB">
      <w:pPr>
        <w:pStyle w:val="afb"/>
        <w:ind w:firstLine="709"/>
        <w:jc w:val="both"/>
        <w:rPr>
          <w:rFonts w:ascii="Times New Roman" w:hAnsi="Times New Roman" w:cs="Times New Roman"/>
          <w:sz w:val="28"/>
          <w:szCs w:val="28"/>
          <w:lang w:val="en-US"/>
        </w:rPr>
      </w:pPr>
      <w:r w:rsidRPr="00CB4CAB">
        <w:rPr>
          <w:rFonts w:ascii="Times New Roman" w:hAnsi="Times New Roman" w:cs="Times New Roman"/>
          <w:sz w:val="28"/>
          <w:szCs w:val="28"/>
          <w:shd w:val="clear" w:color="auto" w:fill="FFFFFF"/>
          <w:lang w:val="en-US"/>
        </w:rPr>
        <w:t>Boeing announced the </w:t>
      </w:r>
      <w:hyperlink r:id="rId113" w:history="1">
        <w:r w:rsidRPr="00CB4CAB">
          <w:rPr>
            <w:rStyle w:val="a5"/>
            <w:rFonts w:ascii="Times New Roman" w:eastAsia="Georgia" w:hAnsi="Times New Roman" w:cs="Times New Roman"/>
            <w:color w:val="auto"/>
            <w:sz w:val="28"/>
            <w:szCs w:val="28"/>
            <w:u w:val="none"/>
            <w:shd w:val="clear" w:color="auto" w:fill="FFFFFF"/>
            <w:lang w:val="en-US"/>
          </w:rPr>
          <w:t>$4.7bn takeover of Spirit</w:t>
        </w:r>
      </w:hyperlink>
      <w:r w:rsidRPr="00CB4CAB">
        <w:rPr>
          <w:rFonts w:ascii="Times New Roman" w:hAnsi="Times New Roman" w:cs="Times New Roman"/>
          <w:sz w:val="28"/>
          <w:szCs w:val="28"/>
          <w:shd w:val="clear" w:color="auto" w:fill="FFFFFF"/>
          <w:lang w:val="en-US"/>
        </w:rPr>
        <w:t> on Monday, as it tries to regain control of parts of its supply chain after safety failures. However, Spirit is also a key supplier to its bitter rival Airbus as it </w:t>
      </w:r>
      <w:hyperlink r:id="rId114" w:history="1">
        <w:r w:rsidRPr="00CB4CAB">
          <w:rPr>
            <w:rStyle w:val="a5"/>
            <w:rFonts w:ascii="Times New Roman" w:eastAsia="Georgia" w:hAnsi="Times New Roman" w:cs="Times New Roman"/>
            <w:color w:val="auto"/>
            <w:sz w:val="28"/>
            <w:szCs w:val="28"/>
            <w:u w:val="none"/>
            <w:shd w:val="clear" w:color="auto" w:fill="FFFFFF"/>
            <w:lang w:val="en-US"/>
          </w:rPr>
          <w:t>makes wings and fuselage</w:t>
        </w:r>
      </w:hyperlink>
      <w:r w:rsidRPr="00CB4CAB">
        <w:rPr>
          <w:rFonts w:ascii="Times New Roman" w:hAnsi="Times New Roman" w:cs="Times New Roman"/>
          <w:sz w:val="28"/>
          <w:szCs w:val="28"/>
          <w:shd w:val="clear" w:color="auto" w:fill="FFFFFF"/>
          <w:lang w:val="en-US"/>
        </w:rPr>
        <w:t> for the small A220 passenger jet. There was little prospect of Boeing supplying its European competitor, so Spirit will hand Airbus its factories in Belfast, France, Morocco and in Kansas and North Carolina in the US.</w:t>
      </w:r>
    </w:p>
    <w:p w:rsidR="00656A70" w:rsidRPr="00CB4CAB" w:rsidRDefault="009D1257" w:rsidP="00CB4CAB">
      <w:pPr>
        <w:pStyle w:val="afb"/>
        <w:ind w:firstLine="709"/>
        <w:jc w:val="both"/>
        <w:rPr>
          <w:rFonts w:ascii="Times New Roman" w:hAnsi="Times New Roman" w:cs="Times New Roman"/>
          <w:sz w:val="28"/>
          <w:szCs w:val="28"/>
          <w:lang w:val="en-US"/>
        </w:rPr>
      </w:pPr>
      <w:r w:rsidRPr="00CB4CAB">
        <w:rPr>
          <w:rFonts w:ascii="Times New Roman" w:hAnsi="Times New Roman" w:cs="Times New Roman"/>
          <w:sz w:val="28"/>
          <w:szCs w:val="28"/>
          <w:shd w:val="clear" w:color="auto" w:fill="FFFFFF"/>
          <w:lang w:val="en-US"/>
        </w:rPr>
        <w:lastRenderedPageBreak/>
        <w:t>Alan Perry, senior organiser at the GMB union, which represents workers at the plant, says about 40% of the factory’s revenue comes from making parts for Airbus. (The remainder is from companies such as Bombardier, Rolls-Royce and Honda Aircraft.)</w:t>
      </w:r>
    </w:p>
    <w:p w:rsidR="00656A70" w:rsidRPr="00CB4CAB" w:rsidRDefault="009D1257" w:rsidP="00CB4CAB">
      <w:pPr>
        <w:pStyle w:val="afb"/>
        <w:ind w:firstLine="709"/>
        <w:jc w:val="both"/>
        <w:rPr>
          <w:rFonts w:ascii="Times New Roman" w:hAnsi="Times New Roman" w:cs="Times New Roman"/>
          <w:sz w:val="28"/>
          <w:szCs w:val="28"/>
          <w:lang w:val="en-US"/>
        </w:rPr>
      </w:pPr>
      <w:r w:rsidRPr="00CB4CAB">
        <w:rPr>
          <w:rFonts w:ascii="Times New Roman" w:hAnsi="Times New Roman" w:cs="Times New Roman"/>
          <w:sz w:val="28"/>
          <w:szCs w:val="28"/>
          <w:shd w:val="clear" w:color="auto" w:fill="FFFFFF"/>
          <w:lang w:val="en-US"/>
        </w:rPr>
        <w:t>“The genuine fear is over the other 60%,” he says. “We’re very much still in limbo. Even if Airbus remains on site, we’re looking at the break-up of the factory.”</w:t>
      </w:r>
    </w:p>
    <w:p w:rsidR="00656A70" w:rsidRPr="00CB4CAB" w:rsidRDefault="009D1257" w:rsidP="00CB4CAB">
      <w:pPr>
        <w:pStyle w:val="afb"/>
        <w:ind w:firstLine="709"/>
        <w:jc w:val="both"/>
        <w:rPr>
          <w:rFonts w:ascii="Times New Roman" w:hAnsi="Times New Roman" w:cs="Times New Roman"/>
          <w:sz w:val="28"/>
          <w:szCs w:val="28"/>
          <w:lang w:val="en-US"/>
        </w:rPr>
      </w:pPr>
      <w:r w:rsidRPr="00CB4CAB">
        <w:rPr>
          <w:rFonts w:ascii="Times New Roman" w:hAnsi="Times New Roman" w:cs="Times New Roman"/>
          <w:sz w:val="28"/>
          <w:szCs w:val="28"/>
          <w:shd w:val="clear" w:color="auto" w:fill="FFFFFF"/>
          <w:lang w:val="en-US"/>
        </w:rPr>
        <w:t>Belfast’s industrial icons are in a tough place. The Short Brothers factory’s next-door neighbour, the Harland &amp; Wolff shipyard, was </w:t>
      </w:r>
      <w:hyperlink r:id="rId115" w:history="1">
        <w:r w:rsidRPr="00CB4CAB">
          <w:rPr>
            <w:rStyle w:val="a5"/>
            <w:rFonts w:ascii="Times New Roman" w:eastAsia="Georgia" w:hAnsi="Times New Roman" w:cs="Times New Roman"/>
            <w:color w:val="auto"/>
            <w:sz w:val="28"/>
            <w:szCs w:val="28"/>
            <w:u w:val="none"/>
            <w:shd w:val="clear" w:color="auto" w:fill="FFFFFF"/>
            <w:lang w:val="en-US"/>
          </w:rPr>
          <w:t>forced to suspend its shares on Monday after failing to file audited accounts</w:t>
        </w:r>
      </w:hyperlink>
      <w:r w:rsidRPr="00CB4CAB">
        <w:rPr>
          <w:rFonts w:ascii="Times New Roman" w:hAnsi="Times New Roman" w:cs="Times New Roman"/>
          <w:sz w:val="28"/>
          <w:szCs w:val="28"/>
          <w:shd w:val="clear" w:color="auto" w:fill="FFFFFF"/>
          <w:lang w:val="en-US"/>
        </w:rPr>
        <w:t> on time.</w:t>
      </w:r>
    </w:p>
    <w:p w:rsidR="00656A70" w:rsidRPr="00CB4CAB" w:rsidRDefault="009D1257" w:rsidP="00CB4CAB">
      <w:pPr>
        <w:pStyle w:val="afb"/>
        <w:ind w:firstLine="709"/>
        <w:jc w:val="both"/>
        <w:rPr>
          <w:rFonts w:ascii="Times New Roman" w:hAnsi="Times New Roman" w:cs="Times New Roman"/>
          <w:sz w:val="28"/>
          <w:szCs w:val="28"/>
          <w:lang w:val="en-US"/>
        </w:rPr>
      </w:pPr>
      <w:r w:rsidRPr="00CB4CAB">
        <w:rPr>
          <w:rFonts w:ascii="Times New Roman" w:hAnsi="Times New Roman" w:cs="Times New Roman"/>
          <w:sz w:val="28"/>
          <w:szCs w:val="28"/>
          <w:shd w:val="clear" w:color="auto" w:fill="FFFFFF"/>
          <w:lang w:val="en-US"/>
        </w:rPr>
        <w:t>The Airbus deal gives a strong sign that the Spirit assets it has taken over are not financially attractive: Spirit will pay Airbus $559m (£442m) to take the operations off its hands before the </w:t>
      </w:r>
      <w:hyperlink r:id="rId116" w:history="1">
        <w:r w:rsidRPr="00CB4CAB">
          <w:rPr>
            <w:rStyle w:val="a5"/>
            <w:rFonts w:ascii="Times New Roman" w:eastAsia="Georgia" w:hAnsi="Times New Roman" w:cs="Times New Roman"/>
            <w:color w:val="auto"/>
            <w:sz w:val="28"/>
            <w:szCs w:val="28"/>
            <w:u w:val="none"/>
            <w:shd w:val="clear" w:color="auto" w:fill="FFFFFF"/>
            <w:lang w:val="en-US"/>
          </w:rPr>
          <w:t>Boeing</w:t>
        </w:r>
      </w:hyperlink>
      <w:r w:rsidRPr="00CB4CAB">
        <w:rPr>
          <w:rFonts w:ascii="Times New Roman" w:hAnsi="Times New Roman" w:cs="Times New Roman"/>
          <w:sz w:val="28"/>
          <w:szCs w:val="28"/>
          <w:shd w:val="clear" w:color="auto" w:fill="FFFFFF"/>
          <w:lang w:val="en-US"/>
        </w:rPr>
        <w:t> merger. Just four years ago, Spirit took over Bombardier’s operations in Northern Ireland, Morocco and Dallas in the US in a £211m deal.</w:t>
      </w:r>
    </w:p>
    <w:p w:rsidR="00656A70" w:rsidRPr="00CB4CAB" w:rsidRDefault="009D1257" w:rsidP="00CB4CAB">
      <w:pPr>
        <w:pStyle w:val="afb"/>
        <w:ind w:firstLine="709"/>
        <w:jc w:val="both"/>
        <w:rPr>
          <w:rFonts w:ascii="Times New Roman" w:hAnsi="Times New Roman" w:cs="Times New Roman"/>
          <w:sz w:val="28"/>
          <w:szCs w:val="28"/>
          <w:lang w:val="en-US"/>
        </w:rPr>
      </w:pPr>
      <w:r w:rsidRPr="00CB4CAB">
        <w:rPr>
          <w:rFonts w:ascii="Times New Roman" w:hAnsi="Times New Roman" w:cs="Times New Roman"/>
          <w:sz w:val="28"/>
          <w:szCs w:val="28"/>
          <w:shd w:val="clear" w:color="auto" w:fill="FFFFFF"/>
          <w:lang w:val="en-US"/>
        </w:rPr>
        <w:t>The Belfast operation, which still trades under the historical Short Brothers name, has not reported a profit since 2016. In the last decade of published financial results, it has reported cumulative losses of more than $1bn (£789m) – including $500m (£395m) in 2020 when the coronavirus pandemic ravaged the aircraft industry.</w:t>
      </w:r>
    </w:p>
    <w:p w:rsidR="00656A70" w:rsidRPr="00CB4CAB" w:rsidRDefault="009D1257" w:rsidP="00CB4CAB">
      <w:pPr>
        <w:pStyle w:val="afb"/>
        <w:ind w:firstLine="709"/>
        <w:jc w:val="both"/>
        <w:rPr>
          <w:rFonts w:ascii="Times New Roman" w:hAnsi="Times New Roman" w:cs="Times New Roman"/>
          <w:sz w:val="28"/>
          <w:szCs w:val="28"/>
          <w:lang w:val="en-US"/>
        </w:rPr>
      </w:pPr>
      <w:r w:rsidRPr="00CB4CAB">
        <w:rPr>
          <w:rFonts w:ascii="Times New Roman" w:hAnsi="Times New Roman" w:cs="Times New Roman"/>
          <w:sz w:val="28"/>
          <w:szCs w:val="28"/>
          <w:shd w:val="clear" w:color="auto" w:fill="FFFFFF"/>
          <w:lang w:val="en-US"/>
        </w:rPr>
        <w:t>It is a difficult situation for a company that is the world’s oldest aircraft manufacturer. The business traces its history to 1897, when Eustace Short started a company with his brother Oswald to make balloons. Manufacturing first started in Hove, then London, before they switched to aircraft construction after hearing of the </w:t>
      </w:r>
      <w:hyperlink r:id="rId117" w:history="1">
        <w:r w:rsidRPr="00CB4CAB">
          <w:rPr>
            <w:rStyle w:val="a5"/>
            <w:rFonts w:ascii="Times New Roman" w:eastAsia="Georgia" w:hAnsi="Times New Roman" w:cs="Times New Roman"/>
            <w:color w:val="auto"/>
            <w:sz w:val="28"/>
            <w:szCs w:val="28"/>
            <w:u w:val="none"/>
            <w:shd w:val="clear" w:color="auto" w:fill="FFFFFF"/>
            <w:lang w:val="en-US"/>
          </w:rPr>
          <w:t>Wright brothers’ successful demonstrations</w:t>
        </w:r>
      </w:hyperlink>
      <w:r w:rsidRPr="00CB4CAB">
        <w:rPr>
          <w:rFonts w:ascii="Times New Roman" w:hAnsi="Times New Roman" w:cs="Times New Roman"/>
          <w:sz w:val="28"/>
          <w:szCs w:val="28"/>
          <w:shd w:val="clear" w:color="auto" w:fill="FFFFFF"/>
          <w:lang w:val="en-US"/>
        </w:rPr>
        <w:t> of their aircraft. The Shorts obtained the British rights to build copies of the Wright design, setting up the world’s first aeroplane factory on the Isle of Sheppey, Kent, in 1909.</w:t>
      </w:r>
    </w:p>
    <w:p w:rsidR="00656A70" w:rsidRPr="00CB4CAB" w:rsidRDefault="009D1257" w:rsidP="00CB4CAB">
      <w:pPr>
        <w:pStyle w:val="afb"/>
        <w:ind w:firstLine="709"/>
        <w:jc w:val="both"/>
        <w:rPr>
          <w:rFonts w:ascii="Times New Roman" w:hAnsi="Times New Roman" w:cs="Times New Roman"/>
          <w:sz w:val="28"/>
          <w:szCs w:val="28"/>
          <w:lang w:val="en-US"/>
        </w:rPr>
      </w:pPr>
      <w:r w:rsidRPr="00CB4CAB">
        <w:rPr>
          <w:rFonts w:ascii="Times New Roman" w:hAnsi="Times New Roman" w:cs="Times New Roman"/>
          <w:sz w:val="28"/>
          <w:szCs w:val="28"/>
          <w:shd w:val="clear" w:color="auto" w:fill="FFFFFF"/>
          <w:lang w:val="en-US"/>
        </w:rPr>
        <w:t>The move to Belfast came in the 1930s, as the government realised that factories in south-east England would be vulnerable in the imminent war. Since then it has produced aircraft or parts constantly, under government ownership between 1943 and 1989, and then as part of Canada’s Bombardier until </w:t>
      </w:r>
      <w:hyperlink r:id="rId118" w:history="1">
        <w:r w:rsidRPr="00CB4CAB">
          <w:rPr>
            <w:rStyle w:val="a5"/>
            <w:rFonts w:ascii="Times New Roman" w:eastAsia="Georgia" w:hAnsi="Times New Roman" w:cs="Times New Roman"/>
            <w:color w:val="auto"/>
            <w:sz w:val="28"/>
            <w:szCs w:val="28"/>
            <w:u w:val="none"/>
            <w:shd w:val="clear" w:color="auto" w:fill="FFFFFF"/>
            <w:lang w:val="en-US"/>
          </w:rPr>
          <w:t>Spirit bought it in 2020</w:t>
        </w:r>
      </w:hyperlink>
      <w:r w:rsidRPr="00CB4CAB">
        <w:rPr>
          <w:rFonts w:ascii="Times New Roman" w:hAnsi="Times New Roman" w:cs="Times New Roman"/>
          <w:sz w:val="28"/>
          <w:szCs w:val="28"/>
          <w:shd w:val="clear" w:color="auto" w:fill="FFFFFF"/>
          <w:lang w:val="en-US"/>
        </w:rPr>
        <w:t>.</w:t>
      </w:r>
    </w:p>
    <w:p w:rsidR="00656A70" w:rsidRPr="00CB4CAB" w:rsidRDefault="009D1257" w:rsidP="00CB4CAB">
      <w:pPr>
        <w:pStyle w:val="afb"/>
        <w:ind w:firstLine="709"/>
        <w:jc w:val="both"/>
        <w:rPr>
          <w:rFonts w:ascii="Times New Roman" w:hAnsi="Times New Roman" w:cs="Times New Roman"/>
          <w:sz w:val="28"/>
          <w:szCs w:val="28"/>
          <w:shd w:val="clear" w:color="auto" w:fill="FFFFFF"/>
          <w:lang w:val="en-US"/>
        </w:rPr>
      </w:pPr>
      <w:r w:rsidRPr="00CB4CAB">
        <w:rPr>
          <w:rFonts w:ascii="Times New Roman" w:hAnsi="Times New Roman" w:cs="Times New Roman"/>
          <w:sz w:val="28"/>
          <w:szCs w:val="28"/>
          <w:shd w:val="clear" w:color="auto" w:fill="FFFFFF"/>
          <w:lang w:val="en-US"/>
        </w:rPr>
        <w:t>That long history – even through the Troubles that roiled the country for decades and stymied the development of the economy in the north of Ireland – has made it a key source of well-paid employment in a region that lags behind the rest of the UK.</w:t>
      </w:r>
    </w:p>
    <w:p w:rsidR="00656A70" w:rsidRPr="00CB4CAB" w:rsidRDefault="009D1257" w:rsidP="00CB4CAB">
      <w:pPr>
        <w:pStyle w:val="afb"/>
        <w:ind w:firstLine="709"/>
        <w:jc w:val="both"/>
        <w:rPr>
          <w:rFonts w:ascii="Times New Roman" w:hAnsi="Times New Roman" w:cs="Times New Roman"/>
          <w:sz w:val="28"/>
          <w:szCs w:val="28"/>
          <w:lang w:val="en-US"/>
        </w:rPr>
      </w:pPr>
      <w:r w:rsidRPr="00CB4CAB">
        <w:rPr>
          <w:rFonts w:ascii="Times New Roman" w:hAnsi="Times New Roman" w:cs="Times New Roman"/>
          <w:sz w:val="28"/>
          <w:szCs w:val="28"/>
          <w:shd w:val="clear" w:color="auto" w:fill="FFFFFF"/>
          <w:lang w:val="en-US"/>
        </w:rPr>
        <w:t>Kevin Craven, chief executive of ADS, a lobby group for the UK aerospace and defence industries, says consolidation “should not be to the detriment of our economic security of our sectors.</w:t>
      </w:r>
    </w:p>
    <w:p w:rsidR="00656A70" w:rsidRPr="00CB4CAB" w:rsidRDefault="009D1257" w:rsidP="00CB4CAB">
      <w:pPr>
        <w:pStyle w:val="afb"/>
        <w:ind w:firstLine="709"/>
        <w:jc w:val="both"/>
        <w:rPr>
          <w:rFonts w:ascii="Times New Roman" w:hAnsi="Times New Roman" w:cs="Times New Roman"/>
          <w:sz w:val="28"/>
          <w:szCs w:val="28"/>
          <w:lang w:val="en-US"/>
        </w:rPr>
      </w:pPr>
      <w:r w:rsidRPr="00CB4CAB">
        <w:rPr>
          <w:rFonts w:ascii="Times New Roman" w:hAnsi="Times New Roman" w:cs="Times New Roman"/>
          <w:sz w:val="28"/>
          <w:szCs w:val="28"/>
          <w:shd w:val="clear" w:color="auto" w:fill="FFFFFF"/>
          <w:lang w:val="en-US"/>
        </w:rPr>
        <w:t>“It remains the case that Northern Ireland plays a pivotal role in UK advanced manufacturing, delivering exceptional capabilities that are world-renowned for their quality,” he says. “It is vital that sites are maintained across these engineering centres of excellence and advanced manufacturing footprints.”</w:t>
      </w:r>
    </w:p>
    <w:p w:rsidR="00656A70" w:rsidRPr="00CB4CAB" w:rsidRDefault="009D1257" w:rsidP="00CB4CAB">
      <w:pPr>
        <w:pStyle w:val="afb"/>
        <w:ind w:firstLine="709"/>
        <w:jc w:val="both"/>
        <w:rPr>
          <w:rFonts w:ascii="Times New Roman" w:hAnsi="Times New Roman" w:cs="Times New Roman"/>
          <w:sz w:val="28"/>
          <w:szCs w:val="28"/>
          <w:lang w:val="en-US"/>
        </w:rPr>
      </w:pPr>
      <w:r w:rsidRPr="00CB4CAB">
        <w:rPr>
          <w:rFonts w:ascii="Times New Roman" w:hAnsi="Times New Roman" w:cs="Times New Roman"/>
          <w:sz w:val="28"/>
          <w:szCs w:val="28"/>
          <w:shd w:val="clear" w:color="auto" w:fill="FFFFFF"/>
          <w:lang w:val="en-US"/>
        </w:rPr>
        <w:t>The takeover could be an early test for Hilary Benn, currently Labour’s shadow Northern Ireland secretary, if the party sweeps to power on Thursday as expected. It is understood that he has been briefed on the situation.</w:t>
      </w:r>
    </w:p>
    <w:p w:rsidR="00656A70" w:rsidRPr="00CB4CAB" w:rsidRDefault="009D1257" w:rsidP="00CB4CAB">
      <w:pPr>
        <w:pStyle w:val="afb"/>
        <w:ind w:firstLine="709"/>
        <w:jc w:val="both"/>
        <w:rPr>
          <w:rFonts w:ascii="Times New Roman" w:hAnsi="Times New Roman" w:cs="Times New Roman"/>
          <w:sz w:val="28"/>
          <w:szCs w:val="28"/>
          <w:lang w:val="en-US"/>
        </w:rPr>
      </w:pPr>
      <w:r w:rsidRPr="00CB4CAB">
        <w:rPr>
          <w:rFonts w:ascii="Times New Roman" w:hAnsi="Times New Roman" w:cs="Times New Roman"/>
          <w:sz w:val="28"/>
          <w:szCs w:val="28"/>
          <w:shd w:val="clear" w:color="auto" w:fill="FFFFFF"/>
          <w:lang w:val="en-US"/>
        </w:rPr>
        <w:t xml:space="preserve">Local politicians are concerned. Northern Irish economy minister Conor Murphy has said he wanted “to ensure that the future status of the highly skilled workforce is </w:t>
      </w:r>
      <w:r w:rsidRPr="00CB4CAB">
        <w:rPr>
          <w:rFonts w:ascii="Times New Roman" w:hAnsi="Times New Roman" w:cs="Times New Roman"/>
          <w:sz w:val="28"/>
          <w:szCs w:val="28"/>
          <w:shd w:val="clear" w:color="auto" w:fill="FFFFFF"/>
          <w:lang w:val="en-US"/>
        </w:rPr>
        <w:lastRenderedPageBreak/>
        <w:t>protected”, while Ulster Unionist party finance spokesperson Steve Aiken said the government must make sure work is not moved elsewhere.</w:t>
      </w:r>
    </w:p>
    <w:p w:rsidR="00656A70" w:rsidRPr="00CB4CAB" w:rsidRDefault="009D1257" w:rsidP="00CB4CAB">
      <w:pPr>
        <w:pStyle w:val="afb"/>
        <w:ind w:firstLine="709"/>
        <w:jc w:val="both"/>
        <w:rPr>
          <w:rFonts w:ascii="Times New Roman" w:hAnsi="Times New Roman" w:cs="Times New Roman"/>
          <w:sz w:val="28"/>
          <w:szCs w:val="28"/>
          <w:lang w:val="en-US"/>
        </w:rPr>
      </w:pPr>
      <w:r w:rsidRPr="00CB4CAB">
        <w:rPr>
          <w:rFonts w:ascii="Times New Roman" w:hAnsi="Times New Roman" w:cs="Times New Roman"/>
          <w:sz w:val="28"/>
          <w:szCs w:val="28"/>
          <w:shd w:val="clear" w:color="auto" w:fill="FFFFFF"/>
          <w:lang w:val="en-US"/>
        </w:rPr>
        <w:t>For the workforce, the takeover could mean weeks of uncertainty, with the potential for knock-on economic effects.</w:t>
      </w:r>
    </w:p>
    <w:p w:rsidR="00656A70" w:rsidRPr="00CB4CAB" w:rsidRDefault="009D1257" w:rsidP="00CB4CAB">
      <w:pPr>
        <w:pStyle w:val="afb"/>
        <w:ind w:firstLine="709"/>
        <w:jc w:val="both"/>
        <w:rPr>
          <w:rFonts w:ascii="Times New Roman" w:hAnsi="Times New Roman" w:cs="Times New Roman"/>
          <w:sz w:val="28"/>
          <w:szCs w:val="28"/>
          <w:lang w:val="en-US"/>
        </w:rPr>
      </w:pPr>
      <w:r w:rsidRPr="00CB4CAB">
        <w:rPr>
          <w:rFonts w:ascii="Times New Roman" w:hAnsi="Times New Roman" w:cs="Times New Roman"/>
          <w:sz w:val="28"/>
          <w:szCs w:val="28"/>
          <w:shd w:val="clear" w:color="auto" w:fill="FFFFFF"/>
          <w:lang w:val="en-US"/>
        </w:rPr>
        <w:t>“It is a major employer, not only within the local east Belfast area, but outside that as well,” says Perry. Job losses will have “consequences not only in the supply chain but in the wider economy”.</w:t>
      </w:r>
    </w:p>
    <w:p w:rsidR="00656A70" w:rsidRDefault="009C3EB9" w:rsidP="00CB4CAB">
      <w:pPr>
        <w:pStyle w:val="afb"/>
        <w:ind w:firstLine="709"/>
        <w:jc w:val="both"/>
        <w:rPr>
          <w:rFonts w:ascii="Times New Roman" w:hAnsi="Times New Roman" w:cs="Times New Roman"/>
          <w:sz w:val="28"/>
          <w:szCs w:val="28"/>
          <w:shd w:val="clear" w:color="auto" w:fill="FFFFFF"/>
          <w:lang w:val="en-US"/>
        </w:rPr>
      </w:pPr>
      <w:hyperlink r:id="rId119" w:history="1">
        <w:r w:rsidR="009D1257" w:rsidRPr="00CB4CAB">
          <w:rPr>
            <w:rStyle w:val="a5"/>
            <w:rFonts w:ascii="Times New Roman" w:eastAsia="Georgia" w:hAnsi="Times New Roman" w:cs="Times New Roman"/>
            <w:color w:val="auto"/>
            <w:sz w:val="28"/>
            <w:szCs w:val="28"/>
            <w:shd w:val="clear" w:color="auto" w:fill="FFFFFF"/>
            <w:lang w:val="en-US"/>
          </w:rPr>
          <w:t>https://www.theguardian.com/business/article/2024/jul/03/were-in-limbo-boeing-takeover-leaves-historic-belfast-factory-under-threat-spirit-aerosystems</w:t>
        </w:r>
      </w:hyperlink>
    </w:p>
    <w:p w:rsidR="00CB4CAB" w:rsidRPr="00CB4CAB" w:rsidRDefault="00CB4CAB" w:rsidP="00CB4CAB">
      <w:pPr>
        <w:pStyle w:val="afb"/>
        <w:ind w:firstLine="709"/>
        <w:jc w:val="both"/>
        <w:rPr>
          <w:rFonts w:ascii="Times New Roman" w:hAnsi="Times New Roman" w:cs="Times New Roman"/>
          <w:sz w:val="28"/>
          <w:szCs w:val="28"/>
          <w:shd w:val="clear" w:color="auto" w:fill="FFFFFF"/>
          <w:lang w:val="en-US"/>
        </w:rPr>
      </w:pPr>
    </w:p>
    <w:p w:rsidR="00656A70" w:rsidRDefault="00656A70">
      <w:pPr>
        <w:spacing w:after="0" w:line="240" w:lineRule="auto"/>
        <w:jc w:val="both"/>
        <w:rPr>
          <w:rFonts w:ascii="Times New Roman" w:eastAsia="Calibri" w:hAnsi="Times New Roman" w:cs="Times New Roman"/>
          <w:b/>
          <w:bCs/>
          <w:sz w:val="28"/>
          <w:szCs w:val="26"/>
          <w:lang w:val="en-US"/>
        </w:rPr>
      </w:pPr>
    </w:p>
    <w:p w:rsidR="00656A70" w:rsidRDefault="009D1257">
      <w:pPr>
        <w:numPr>
          <w:ilvl w:val="0"/>
          <w:numId w:val="19"/>
        </w:numPr>
        <w:spacing w:after="0" w:line="240" w:lineRule="auto"/>
        <w:jc w:val="center"/>
        <w:rPr>
          <w:rFonts w:ascii="Times New Roman" w:hAnsi="Times New Roman" w:cs="Times New Roman"/>
          <w:b/>
          <w:sz w:val="28"/>
          <w:szCs w:val="28"/>
          <w:lang w:val="en-US"/>
        </w:rPr>
      </w:pPr>
      <w:r>
        <w:rPr>
          <w:rFonts w:ascii="Times New Roman" w:eastAsia="Calibri" w:hAnsi="Times New Roman" w:cs="Times New Roman"/>
          <w:b/>
          <w:bCs/>
          <w:sz w:val="28"/>
          <w:szCs w:val="26"/>
          <w:lang w:val="en-US"/>
        </w:rPr>
        <w:t xml:space="preserve">Translate the </w:t>
      </w:r>
      <w:r w:rsidRPr="009D1257">
        <w:rPr>
          <w:rFonts w:ascii="Times New Roman" w:eastAsia="Calibri" w:hAnsi="Times New Roman" w:cs="Times New Roman"/>
          <w:b/>
          <w:bCs/>
          <w:sz w:val="28"/>
          <w:szCs w:val="26"/>
          <w:lang w:val="en-US"/>
        </w:rPr>
        <w:t>5</w:t>
      </w:r>
      <w:r>
        <w:rPr>
          <w:rFonts w:ascii="Times New Roman" w:eastAsia="Calibri" w:hAnsi="Times New Roman" w:cs="Times New Roman"/>
          <w:b/>
          <w:bCs/>
          <w:sz w:val="28"/>
          <w:szCs w:val="26"/>
          <w:vertAlign w:val="superscript"/>
          <w:lang w:val="en-US"/>
        </w:rPr>
        <w:t>th</w:t>
      </w:r>
      <w:r>
        <w:rPr>
          <w:rFonts w:ascii="Times New Roman" w:eastAsia="Calibri" w:hAnsi="Times New Roman" w:cs="Times New Roman"/>
          <w:b/>
          <w:bCs/>
          <w:sz w:val="28"/>
          <w:szCs w:val="26"/>
          <w:lang w:val="en-US"/>
        </w:rPr>
        <w:t xml:space="preserve"> </w:t>
      </w:r>
      <w:r>
        <w:rPr>
          <w:rFonts w:ascii="Times New Roman" w:hAnsi="Times New Roman" w:cs="Times New Roman"/>
          <w:b/>
          <w:sz w:val="28"/>
          <w:szCs w:val="28"/>
          <w:lang w:val="en-US"/>
        </w:rPr>
        <w:t>Translate the 1</w:t>
      </w:r>
      <w:r>
        <w:rPr>
          <w:rFonts w:ascii="Times New Roman" w:hAnsi="Times New Roman" w:cs="Times New Roman"/>
          <w:b/>
          <w:sz w:val="28"/>
          <w:szCs w:val="28"/>
          <w:vertAlign w:val="superscript"/>
          <w:lang w:val="en-US"/>
        </w:rPr>
        <w:t>st</w:t>
      </w:r>
      <w:r>
        <w:rPr>
          <w:rFonts w:ascii="Times New Roman" w:hAnsi="Times New Roman" w:cs="Times New Roman"/>
          <w:b/>
          <w:sz w:val="28"/>
          <w:szCs w:val="28"/>
          <w:lang w:val="en-US"/>
        </w:rPr>
        <w:t xml:space="preserve"> paragraph from English into Russian using the dictionary</w:t>
      </w:r>
    </w:p>
    <w:p w:rsidR="00656A70" w:rsidRDefault="009D1257">
      <w:pPr>
        <w:pStyle w:val="afa"/>
        <w:numPr>
          <w:ilvl w:val="1"/>
          <w:numId w:val="10"/>
        </w:numPr>
        <w:spacing w:after="0" w:line="240" w:lineRule="auto"/>
        <w:jc w:val="both"/>
        <w:rPr>
          <w:rFonts w:ascii="Times New Roman" w:eastAsia="Times New Roman" w:hAnsi="Times New Roman"/>
          <w:b/>
          <w:sz w:val="28"/>
          <w:szCs w:val="28"/>
          <w:lang w:val="en-US" w:eastAsia="ru-RU"/>
        </w:rPr>
      </w:pPr>
      <w:r>
        <w:rPr>
          <w:rFonts w:ascii="Times New Roman" w:eastAsia="Times New Roman" w:hAnsi="Times New Roman"/>
          <w:b/>
          <w:sz w:val="28"/>
          <w:szCs w:val="28"/>
          <w:lang w:val="en-US" w:eastAsia="ru-RU"/>
        </w:rPr>
        <w:t>Airports today</w:t>
      </w:r>
    </w:p>
    <w:p w:rsidR="00656A70" w:rsidRDefault="009D1257">
      <w:pPr>
        <w:spacing w:after="0" w:line="240" w:lineRule="auto"/>
        <w:ind w:firstLine="360"/>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Aircraft and airports have </w:t>
      </w:r>
      <w:r>
        <w:rPr>
          <w:rFonts w:ascii="Times New Roman" w:eastAsia="Times New Roman" w:hAnsi="Times New Roman" w:cs="Times New Roman"/>
          <w:b/>
          <w:sz w:val="28"/>
          <w:szCs w:val="28"/>
          <w:lang w:val="en-US" w:eastAsia="ru-RU"/>
        </w:rPr>
        <w:t>evolved</w:t>
      </w:r>
      <w:r>
        <w:rPr>
          <w:rFonts w:ascii="Times New Roman" w:eastAsia="Times New Roman" w:hAnsi="Times New Roman" w:cs="Times New Roman"/>
          <w:sz w:val="28"/>
          <w:szCs w:val="28"/>
          <w:lang w:val="en-US" w:eastAsia="ru-RU"/>
        </w:rPr>
        <w:t xml:space="preserve"> and continue to evolve. In the 1950s airplanes began to have a variety of uses for transportation and business. Airplanes were equipped with </w:t>
      </w:r>
      <w:r>
        <w:rPr>
          <w:rFonts w:ascii="Times New Roman" w:eastAsia="Times New Roman" w:hAnsi="Times New Roman" w:cs="Times New Roman"/>
          <w:b/>
          <w:sz w:val="28"/>
          <w:szCs w:val="28"/>
          <w:lang w:val="en-US" w:eastAsia="ru-RU"/>
        </w:rPr>
        <w:t>steerable tail wheels</w:t>
      </w:r>
      <w:r>
        <w:rPr>
          <w:rFonts w:ascii="Times New Roman" w:eastAsia="Times New Roman" w:hAnsi="Times New Roman" w:cs="Times New Roman"/>
          <w:sz w:val="28"/>
          <w:szCs w:val="28"/>
          <w:lang w:val="en-US" w:eastAsia="ru-RU"/>
        </w:rPr>
        <w:t xml:space="preserve"> instead of </w:t>
      </w:r>
      <w:r>
        <w:rPr>
          <w:rFonts w:ascii="Times New Roman" w:eastAsia="Times New Roman" w:hAnsi="Times New Roman" w:cs="Times New Roman"/>
          <w:b/>
          <w:sz w:val="28"/>
          <w:szCs w:val="28"/>
          <w:lang w:val="en-US" w:eastAsia="ru-RU"/>
        </w:rPr>
        <w:t xml:space="preserve">tail </w:t>
      </w:r>
      <w:hyperlink r:id="rId120" w:anchor="skids" w:tooltip="A runner used on an aircraft landing gear instead of tires." w:history="1">
        <w:r>
          <w:rPr>
            <w:rFonts w:ascii="Times New Roman" w:eastAsia="Times New Roman" w:hAnsi="Times New Roman" w:cs="Times New Roman"/>
            <w:b/>
            <w:sz w:val="28"/>
            <w:szCs w:val="28"/>
            <w:lang w:val="en-US" w:eastAsia="ru-RU"/>
          </w:rPr>
          <w:t>skids</w:t>
        </w:r>
      </w:hyperlink>
      <w:r>
        <w:rPr>
          <w:rFonts w:ascii="Times New Roman" w:eastAsia="Times New Roman" w:hAnsi="Times New Roman" w:cs="Times New Roman"/>
          <w:sz w:val="28"/>
          <w:szCs w:val="28"/>
          <w:lang w:val="en-US" w:eastAsia="ru-RU"/>
        </w:rPr>
        <w:t xml:space="preserve"> so they could operate more easily on the ground. As airplanes got larger and heavier it became necessary for airports to have hard surface </w:t>
      </w:r>
      <w:r>
        <w:rPr>
          <w:rFonts w:ascii="Times New Roman" w:eastAsia="Times New Roman" w:hAnsi="Times New Roman" w:cs="Times New Roman"/>
          <w:b/>
          <w:sz w:val="28"/>
          <w:szCs w:val="28"/>
          <w:lang w:val="en-US" w:eastAsia="ru-RU"/>
        </w:rPr>
        <w:t>runways</w:t>
      </w:r>
      <w:r>
        <w:rPr>
          <w:rFonts w:ascii="Times New Roman" w:eastAsia="Times New Roman" w:hAnsi="Times New Roman" w:cs="Times New Roman"/>
          <w:sz w:val="28"/>
          <w:szCs w:val="28"/>
          <w:lang w:val="en-US" w:eastAsia="ru-RU"/>
        </w:rPr>
        <w:t xml:space="preserve"> instead of the grass or gravel fields because such fields could not support the </w:t>
      </w:r>
      <w:hyperlink r:id="rId121" w:anchor="weight" w:tooltip="The force of gravity acting on an object. The weight force pulls an aircraft toward the earth and must be overcome by a combination of lift and thrust." w:history="1">
        <w:r>
          <w:rPr>
            <w:rFonts w:ascii="Times New Roman" w:eastAsia="Times New Roman" w:hAnsi="Times New Roman" w:cs="Times New Roman"/>
            <w:b/>
            <w:sz w:val="28"/>
            <w:szCs w:val="28"/>
            <w:lang w:val="en-US" w:eastAsia="ru-RU"/>
          </w:rPr>
          <w:t>weight</w:t>
        </w:r>
      </w:hyperlink>
      <w:r>
        <w:rPr>
          <w:rFonts w:ascii="Times New Roman" w:eastAsia="Times New Roman" w:hAnsi="Times New Roman" w:cs="Times New Roman"/>
          <w:b/>
          <w:sz w:val="28"/>
          <w:szCs w:val="28"/>
          <w:lang w:val="en-US" w:eastAsia="ru-RU"/>
        </w:rPr>
        <w:t xml:space="preserve"> </w:t>
      </w:r>
      <w:r>
        <w:rPr>
          <w:rFonts w:ascii="Times New Roman" w:eastAsia="Times New Roman" w:hAnsi="Times New Roman" w:cs="Times New Roman"/>
          <w:sz w:val="28"/>
          <w:szCs w:val="28"/>
          <w:lang w:val="en-US" w:eastAsia="ru-RU"/>
        </w:rPr>
        <w:t xml:space="preserve">of heavier airplanes. (A Boeing 747 can weigh more than 800,000 pounds at takeoff.) Airports eventually began to offer more services for airplane operators and their increasing number of passengers. A modern large airport today has thousands of workers, accommodates tens of thousands of passengers, and loads or unloads hundreds of thousands of pounds of baggage and cargo daily. There are many types of airports that exist today as part of air transportation system. These airports range from a single grass airstrip in an agricultural or rural area to the large airports serving major cities. There are seven basic types of airports: rural airstrip, private airport, military airport, small community airport, regional community airport, regional airport, major city airport. What separates one from the other depends upon the types of services it provides, the size aircraft it serves, the length of the runways with its complementary terminal facilities, and its proximity to a densely populated area. Not all airports are located near towns and cities. Driving through agricultural regions, a single narrow strip of grass or pavement along the highway could indicate that there is an </w:t>
      </w:r>
      <w:r>
        <w:rPr>
          <w:rFonts w:ascii="Times New Roman" w:eastAsia="Times New Roman" w:hAnsi="Times New Roman" w:cs="Times New Roman"/>
          <w:b/>
          <w:sz w:val="28"/>
          <w:szCs w:val="28"/>
          <w:lang w:val="en-US" w:eastAsia="ru-RU"/>
        </w:rPr>
        <w:t>aerial operation</w:t>
      </w:r>
      <w:r>
        <w:rPr>
          <w:rFonts w:ascii="Times New Roman" w:eastAsia="Times New Roman" w:hAnsi="Times New Roman" w:cs="Times New Roman"/>
          <w:sz w:val="28"/>
          <w:szCs w:val="28"/>
          <w:lang w:val="en-US" w:eastAsia="ru-RU"/>
        </w:rPr>
        <w:t xml:space="preserve"> based there. These are referred to as rural </w:t>
      </w:r>
      <w:r>
        <w:rPr>
          <w:rFonts w:ascii="Times New Roman" w:eastAsia="Times New Roman" w:hAnsi="Times New Roman" w:cs="Times New Roman"/>
          <w:b/>
          <w:sz w:val="28"/>
          <w:szCs w:val="28"/>
          <w:lang w:val="en-US" w:eastAsia="ru-RU"/>
        </w:rPr>
        <w:t>airstrips.</w:t>
      </w:r>
      <w:r>
        <w:rPr>
          <w:rFonts w:ascii="Times New Roman" w:eastAsia="Times New Roman" w:hAnsi="Times New Roman" w:cs="Times New Roman"/>
          <w:sz w:val="28"/>
          <w:szCs w:val="28"/>
          <w:lang w:val="en-US" w:eastAsia="ru-RU"/>
        </w:rPr>
        <w:t xml:space="preserve"> There are several private communities with a small, common airstrip where homes with attached hangars allow owners to </w:t>
      </w:r>
      <w:hyperlink r:id="rId122" w:anchor="taxi" w:tooltip="(1) The movement of an airplane under its own power on the surface of an airport. (2) Also describes the surface movement of helicopters with wheels. " w:history="1">
        <w:r>
          <w:rPr>
            <w:rFonts w:ascii="Times New Roman" w:eastAsia="Times New Roman" w:hAnsi="Times New Roman" w:cs="Times New Roman"/>
            <w:sz w:val="28"/>
            <w:szCs w:val="28"/>
            <w:lang w:val="en-US" w:eastAsia="ru-RU"/>
          </w:rPr>
          <w:t>taxi</w:t>
        </w:r>
      </w:hyperlink>
      <w:r>
        <w:rPr>
          <w:rFonts w:ascii="Times New Roman" w:eastAsia="Times New Roman" w:hAnsi="Times New Roman" w:cs="Times New Roman"/>
          <w:sz w:val="28"/>
          <w:szCs w:val="28"/>
          <w:lang w:val="en-US" w:eastAsia="ru-RU"/>
        </w:rPr>
        <w:t xml:space="preserve"> from their hangar to a shared runway. An interesting note: in Alaska any public road can be used as a runway, however in the state of New York it is illegal to make an emergency landing on any highway. Military airstrips or airports are usually restricted to military aircraft usage from flight testing to military training routes. These airports are designed to handle </w:t>
      </w:r>
      <w:r>
        <w:rPr>
          <w:rFonts w:ascii="Times New Roman" w:eastAsia="Times New Roman" w:hAnsi="Times New Roman" w:cs="Times New Roman"/>
          <w:b/>
          <w:sz w:val="28"/>
          <w:szCs w:val="28"/>
          <w:lang w:val="en-US" w:eastAsia="ru-RU"/>
        </w:rPr>
        <w:t>rotorcraft</w:t>
      </w:r>
      <w:r>
        <w:rPr>
          <w:rFonts w:ascii="Times New Roman" w:eastAsia="Times New Roman" w:hAnsi="Times New Roman" w:cs="Times New Roman"/>
          <w:sz w:val="28"/>
          <w:szCs w:val="28"/>
          <w:lang w:val="en-US" w:eastAsia="ru-RU"/>
        </w:rPr>
        <w:t xml:space="preserve"> or fixed </w:t>
      </w:r>
      <w:hyperlink r:id="rId123" w:anchor="wing" w:tooltip="A part of an airplane that is attached to the fuselage. Wings are shaped like airfoils and are used to provide lift for the airplane. There are four basic types of wings: straight, sweep, delta and variable sweep." w:history="1">
        <w:r>
          <w:rPr>
            <w:rFonts w:ascii="Times New Roman" w:eastAsia="Times New Roman" w:hAnsi="Times New Roman" w:cs="Times New Roman"/>
            <w:sz w:val="28"/>
            <w:szCs w:val="28"/>
            <w:lang w:val="en-US" w:eastAsia="ru-RU"/>
          </w:rPr>
          <w:t>wing</w:t>
        </w:r>
      </w:hyperlink>
      <w:r>
        <w:rPr>
          <w:rFonts w:ascii="Times New Roman" w:eastAsia="Times New Roman" w:hAnsi="Times New Roman" w:cs="Times New Roman"/>
          <w:sz w:val="28"/>
          <w:szCs w:val="28"/>
          <w:lang w:val="en-US" w:eastAsia="ru-RU"/>
        </w:rPr>
        <w:t xml:space="preserve"> aircraft. Most of the runways of military airports can accommodate heavy, wide-body aircraft and have a runway length of 8,000 to 13,000 feet. </w:t>
      </w:r>
    </w:p>
    <w:p w:rsidR="00656A70" w:rsidRDefault="009D1257">
      <w:pPr>
        <w:pStyle w:val="afa"/>
        <w:numPr>
          <w:ilvl w:val="1"/>
          <w:numId w:val="10"/>
        </w:numPr>
        <w:spacing w:after="0" w:line="240" w:lineRule="auto"/>
        <w:jc w:val="both"/>
        <w:rPr>
          <w:rFonts w:ascii="Times New Roman" w:eastAsia="Times New Roman" w:hAnsi="Times New Roman"/>
          <w:b/>
          <w:sz w:val="28"/>
          <w:szCs w:val="28"/>
          <w:lang w:val="en-US" w:eastAsia="ru-RU"/>
        </w:rPr>
      </w:pPr>
      <w:r>
        <w:rPr>
          <w:rFonts w:ascii="Times New Roman" w:eastAsia="Times New Roman" w:hAnsi="Times New Roman"/>
          <w:b/>
          <w:sz w:val="28"/>
          <w:szCs w:val="28"/>
          <w:lang w:val="en-US" w:eastAsia="ru-RU"/>
        </w:rPr>
        <w:t>Airport Pavements</w:t>
      </w:r>
    </w:p>
    <w:p w:rsidR="00656A70" w:rsidRDefault="009D1257">
      <w:pPr>
        <w:spacing w:after="0" w:line="240" w:lineRule="auto"/>
        <w:ind w:firstLine="360"/>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lastRenderedPageBreak/>
        <w:t xml:space="preserve">The first </w:t>
      </w:r>
      <w:r>
        <w:rPr>
          <w:rFonts w:ascii="Times New Roman" w:eastAsia="Times New Roman" w:hAnsi="Times New Roman"/>
          <w:b/>
          <w:sz w:val="28"/>
          <w:szCs w:val="28"/>
          <w:lang w:val="en-US" w:eastAsia="ru-RU"/>
        </w:rPr>
        <w:t>concrete</w:t>
      </w:r>
      <w:r>
        <w:rPr>
          <w:rFonts w:ascii="Times New Roman" w:eastAsia="Times New Roman" w:hAnsi="Times New Roman"/>
          <w:sz w:val="28"/>
          <w:szCs w:val="28"/>
          <w:lang w:val="en-US" w:eastAsia="ru-RU"/>
        </w:rPr>
        <w:t xml:space="preserve"> </w:t>
      </w:r>
      <w:r>
        <w:rPr>
          <w:rFonts w:ascii="Times New Roman" w:eastAsia="Times New Roman" w:hAnsi="Times New Roman"/>
          <w:b/>
          <w:sz w:val="28"/>
          <w:szCs w:val="28"/>
          <w:lang w:val="en-US" w:eastAsia="ru-RU"/>
        </w:rPr>
        <w:t>pavement</w:t>
      </w:r>
      <w:r>
        <w:rPr>
          <w:rFonts w:ascii="Times New Roman" w:eastAsia="Times New Roman" w:hAnsi="Times New Roman"/>
          <w:sz w:val="28"/>
          <w:szCs w:val="28"/>
          <w:lang w:val="en-US" w:eastAsia="ru-RU"/>
        </w:rPr>
        <w:t xml:space="preserve"> for airport use was constructed during 1927 and 1928 at the Ford Terminal in Dearborn, Michigan. Since then, concrete pavements have been widely used for constructing runways, </w:t>
      </w:r>
      <w:r>
        <w:rPr>
          <w:rFonts w:ascii="Times New Roman" w:eastAsia="Times New Roman" w:hAnsi="Times New Roman"/>
          <w:b/>
          <w:sz w:val="28"/>
          <w:szCs w:val="28"/>
          <w:lang w:val="en-US" w:eastAsia="ru-RU"/>
        </w:rPr>
        <w:t>taxiways</w:t>
      </w:r>
      <w:r>
        <w:rPr>
          <w:rFonts w:ascii="Times New Roman" w:eastAsia="Times New Roman" w:hAnsi="Times New Roman"/>
          <w:sz w:val="28"/>
          <w:szCs w:val="28"/>
          <w:lang w:val="en-US" w:eastAsia="ru-RU"/>
        </w:rPr>
        <w:t xml:space="preserve">, and </w:t>
      </w:r>
      <w:r>
        <w:rPr>
          <w:rFonts w:ascii="Times New Roman" w:eastAsia="Times New Roman" w:hAnsi="Times New Roman"/>
          <w:b/>
          <w:sz w:val="28"/>
          <w:szCs w:val="28"/>
          <w:lang w:val="en-US" w:eastAsia="ru-RU"/>
        </w:rPr>
        <w:t xml:space="preserve">apron </w:t>
      </w:r>
      <w:r>
        <w:rPr>
          <w:rFonts w:ascii="Times New Roman" w:eastAsia="Times New Roman" w:hAnsi="Times New Roman"/>
          <w:sz w:val="28"/>
          <w:szCs w:val="28"/>
          <w:lang w:val="en-US" w:eastAsia="ru-RU"/>
        </w:rPr>
        <w:t xml:space="preserve">areas at airports. The design and construction procedures used for airport pavements evolved through experience, practice, </w:t>
      </w:r>
      <w:r>
        <w:rPr>
          <w:rFonts w:ascii="Times New Roman" w:eastAsia="Times New Roman" w:hAnsi="Times New Roman"/>
          <w:b/>
          <w:sz w:val="28"/>
          <w:szCs w:val="28"/>
          <w:lang w:val="en-US" w:eastAsia="ru-RU"/>
        </w:rPr>
        <w:t>field trials</w:t>
      </w:r>
      <w:r>
        <w:rPr>
          <w:rFonts w:ascii="Times New Roman" w:eastAsia="Times New Roman" w:hAnsi="Times New Roman"/>
          <w:sz w:val="28"/>
          <w:szCs w:val="28"/>
          <w:lang w:val="en-US" w:eastAsia="ru-RU"/>
        </w:rPr>
        <w:t xml:space="preserve">, and application of theoretical considerations. Concrete pavements have a long and successful history of use at civilian airports and at military airfields in the United States. Air transportation is one of the key industries in the United States. The high cost of shutdowns for pavement maintenance and rehabilitation at airports results in significant impact on local and regional economies, in addition to unnecessary delays to the traveling public. A similar concern exists at military airfields where operational readiness can be impacted by poor pavements. For airport pavements to perform well, it is essential that these pavements are designed and constructed to a high degree of quality. A well-designed and constructed concrete pavement will withstand the anticipated aircraft </w:t>
      </w:r>
      <w:r>
        <w:rPr>
          <w:rFonts w:ascii="Times New Roman" w:eastAsia="Times New Roman" w:hAnsi="Times New Roman"/>
          <w:b/>
          <w:sz w:val="28"/>
          <w:szCs w:val="28"/>
          <w:lang w:val="en-US" w:eastAsia="ru-RU"/>
        </w:rPr>
        <w:t xml:space="preserve">loadings </w:t>
      </w:r>
      <w:r>
        <w:rPr>
          <w:rFonts w:ascii="Times New Roman" w:eastAsia="Times New Roman" w:hAnsi="Times New Roman"/>
          <w:sz w:val="28"/>
          <w:szCs w:val="28"/>
          <w:lang w:val="en-US" w:eastAsia="ru-RU"/>
        </w:rPr>
        <w:t xml:space="preserve">under the local climatic conditions over the desired period of time with minimum maintenance and repair. Desirable concrete pavement performance can be obtained by ensuring that the occurrences of various distresses that can develop are minimized. Distresses that may develop in airport concrete pavements include the following: </w:t>
      </w:r>
    </w:p>
    <w:p w:rsidR="00656A70" w:rsidRDefault="009D1257">
      <w:pPr>
        <w:pStyle w:val="afa"/>
        <w:numPr>
          <w:ilvl w:val="0"/>
          <w:numId w:val="11"/>
        </w:numPr>
        <w:spacing w:after="0" w:line="240" w:lineRule="auto"/>
        <w:ind w:left="567" w:hanging="207"/>
        <w:jc w:val="both"/>
        <w:rPr>
          <w:rFonts w:ascii="Times New Roman" w:eastAsia="Times New Roman" w:hAnsi="Times New Roman"/>
          <w:sz w:val="28"/>
          <w:szCs w:val="28"/>
          <w:lang w:val="en-US" w:eastAsia="ru-RU"/>
        </w:rPr>
      </w:pPr>
      <w:r>
        <w:rPr>
          <w:rFonts w:ascii="Times New Roman" w:eastAsia="Times New Roman" w:hAnsi="Times New Roman"/>
          <w:b/>
          <w:sz w:val="28"/>
          <w:szCs w:val="28"/>
          <w:lang w:val="en-US" w:eastAsia="ru-RU"/>
        </w:rPr>
        <w:t>Cracking</w:t>
      </w:r>
      <w:r>
        <w:rPr>
          <w:rFonts w:ascii="Times New Roman" w:eastAsia="Times New Roman" w:hAnsi="Times New Roman"/>
          <w:sz w:val="28"/>
          <w:szCs w:val="28"/>
          <w:lang w:val="en-US" w:eastAsia="ru-RU"/>
        </w:rPr>
        <w:t xml:space="preserve"> (corner, </w:t>
      </w:r>
      <w:r>
        <w:rPr>
          <w:rFonts w:ascii="Times New Roman" w:eastAsia="Times New Roman" w:hAnsi="Times New Roman"/>
          <w:b/>
          <w:sz w:val="28"/>
          <w:szCs w:val="28"/>
          <w:lang w:val="en-US" w:eastAsia="ru-RU"/>
        </w:rPr>
        <w:t>longitudinal</w:t>
      </w:r>
      <w:r>
        <w:rPr>
          <w:rFonts w:ascii="Times New Roman" w:eastAsia="Times New Roman" w:hAnsi="Times New Roman"/>
          <w:sz w:val="28"/>
          <w:szCs w:val="28"/>
          <w:lang w:val="en-US" w:eastAsia="ru-RU"/>
        </w:rPr>
        <w:t xml:space="preserve">, </w:t>
      </w:r>
      <w:r>
        <w:rPr>
          <w:rFonts w:ascii="Times New Roman" w:eastAsia="Times New Roman" w:hAnsi="Times New Roman"/>
          <w:b/>
          <w:sz w:val="28"/>
          <w:szCs w:val="28"/>
          <w:lang w:val="en-US" w:eastAsia="ru-RU"/>
        </w:rPr>
        <w:t>transverse</w:t>
      </w:r>
      <w:r>
        <w:rPr>
          <w:rFonts w:ascii="Times New Roman" w:eastAsia="Times New Roman" w:hAnsi="Times New Roman"/>
          <w:sz w:val="28"/>
          <w:szCs w:val="28"/>
          <w:lang w:val="en-US" w:eastAsia="ru-RU"/>
        </w:rPr>
        <w:t xml:space="preserve">, durability/materials related) </w:t>
      </w:r>
    </w:p>
    <w:p w:rsidR="00656A70" w:rsidRDefault="009D1257">
      <w:pPr>
        <w:pStyle w:val="afa"/>
        <w:numPr>
          <w:ilvl w:val="1"/>
          <w:numId w:val="11"/>
        </w:numPr>
        <w:spacing w:after="0" w:line="240" w:lineRule="auto"/>
        <w:ind w:left="567" w:hanging="218"/>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Surface defects (</w:t>
      </w:r>
      <w:r>
        <w:rPr>
          <w:rFonts w:ascii="Times New Roman" w:eastAsia="Times New Roman" w:hAnsi="Times New Roman"/>
          <w:b/>
          <w:sz w:val="28"/>
          <w:szCs w:val="28"/>
          <w:lang w:val="en-US" w:eastAsia="ru-RU"/>
        </w:rPr>
        <w:t>scaling</w:t>
      </w:r>
      <w:r>
        <w:rPr>
          <w:rFonts w:ascii="Times New Roman" w:eastAsia="Times New Roman" w:hAnsi="Times New Roman"/>
          <w:sz w:val="28"/>
          <w:szCs w:val="28"/>
          <w:lang w:val="en-US" w:eastAsia="ru-RU"/>
        </w:rPr>
        <w:t xml:space="preserve">, </w:t>
      </w:r>
      <w:r>
        <w:rPr>
          <w:rFonts w:ascii="Times New Roman" w:eastAsia="Times New Roman" w:hAnsi="Times New Roman"/>
          <w:b/>
          <w:sz w:val="28"/>
          <w:szCs w:val="28"/>
          <w:lang w:val="en-US" w:eastAsia="ru-RU"/>
        </w:rPr>
        <w:t>popouts</w:t>
      </w:r>
      <w:r>
        <w:rPr>
          <w:rFonts w:ascii="Times New Roman" w:eastAsia="Times New Roman" w:hAnsi="Times New Roman"/>
          <w:sz w:val="28"/>
          <w:szCs w:val="28"/>
          <w:lang w:val="en-US" w:eastAsia="ru-RU"/>
        </w:rPr>
        <w:t xml:space="preserve">, </w:t>
      </w:r>
      <w:r>
        <w:rPr>
          <w:rFonts w:ascii="Times New Roman" w:eastAsia="Times New Roman" w:hAnsi="Times New Roman"/>
          <w:b/>
          <w:sz w:val="28"/>
          <w:szCs w:val="28"/>
          <w:lang w:val="en-US" w:eastAsia="ru-RU"/>
        </w:rPr>
        <w:t>map cracking</w:t>
      </w:r>
      <w:r>
        <w:rPr>
          <w:rFonts w:ascii="Times New Roman" w:eastAsia="Times New Roman" w:hAnsi="Times New Roman"/>
          <w:sz w:val="28"/>
          <w:szCs w:val="28"/>
          <w:lang w:val="en-US" w:eastAsia="ru-RU"/>
        </w:rPr>
        <w:t xml:space="preserve">). </w:t>
      </w:r>
    </w:p>
    <w:p w:rsidR="00656A70" w:rsidRDefault="009D1257">
      <w:pPr>
        <w:spacing w:after="0" w:line="240" w:lineRule="auto"/>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The development of concrete pavement distresses can be minimized by: </w:t>
      </w:r>
    </w:p>
    <w:p w:rsidR="00656A70" w:rsidRDefault="009D1257">
      <w:pPr>
        <w:spacing w:after="0" w:line="240" w:lineRule="auto"/>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1. Selecting the proper pavement thickness. </w:t>
      </w:r>
    </w:p>
    <w:p w:rsidR="00656A70" w:rsidRDefault="009D1257">
      <w:pPr>
        <w:spacing w:after="0" w:line="240" w:lineRule="auto"/>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2. Providing adequate foundation support including a free draining non-erodible base. </w:t>
      </w:r>
    </w:p>
    <w:p w:rsidR="00656A70" w:rsidRDefault="009D1257">
      <w:pPr>
        <w:spacing w:after="0" w:line="240" w:lineRule="auto"/>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3. Performing proper joint layout and installation. </w:t>
      </w:r>
    </w:p>
    <w:p w:rsidR="00656A70" w:rsidRDefault="009D1257">
      <w:pPr>
        <w:spacing w:after="0" w:line="240" w:lineRule="auto"/>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4. Designing and installing adequate load transfer at joints. </w:t>
      </w:r>
    </w:p>
    <w:p w:rsidR="00656A70" w:rsidRDefault="009D1257">
      <w:pPr>
        <w:spacing w:after="0" w:line="240" w:lineRule="auto"/>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5. Selecting proper constituents for the concrete. </w:t>
      </w:r>
    </w:p>
    <w:p w:rsidR="00656A70" w:rsidRDefault="009D1257">
      <w:pPr>
        <w:spacing w:after="0" w:line="240" w:lineRule="auto"/>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6. Ensuring adequate concrete consolidation. </w:t>
      </w:r>
    </w:p>
    <w:p w:rsidR="00656A70" w:rsidRDefault="009D1257">
      <w:pPr>
        <w:spacing w:after="0" w:line="240" w:lineRule="auto"/>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7. Providing proper finishing to the concrete surface. </w:t>
      </w:r>
    </w:p>
    <w:p w:rsidR="00656A70" w:rsidRDefault="009D1257">
      <w:pPr>
        <w:spacing w:after="0" w:line="240" w:lineRule="auto"/>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8. Maintaining joint </w:t>
      </w:r>
      <w:r>
        <w:rPr>
          <w:rFonts w:ascii="Times New Roman" w:eastAsia="Times New Roman" w:hAnsi="Times New Roman"/>
          <w:b/>
          <w:sz w:val="28"/>
          <w:szCs w:val="28"/>
          <w:lang w:val="en-US" w:eastAsia="ru-RU"/>
        </w:rPr>
        <w:t>sealant</w:t>
      </w:r>
      <w:r>
        <w:rPr>
          <w:rFonts w:ascii="Times New Roman" w:eastAsia="Times New Roman" w:hAnsi="Times New Roman"/>
          <w:sz w:val="28"/>
          <w:szCs w:val="28"/>
          <w:lang w:val="en-US" w:eastAsia="ru-RU"/>
        </w:rPr>
        <w:t xml:space="preserve"> in good condition. </w:t>
      </w:r>
    </w:p>
    <w:p w:rsidR="00656A70" w:rsidRDefault="009D1257">
      <w:pPr>
        <w:spacing w:after="0" w:line="240" w:lineRule="auto"/>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Another important concern for concrete pavement construction is minimizing the probability of early-age distress, typically in the form of cracking and </w:t>
      </w:r>
      <w:r>
        <w:rPr>
          <w:rFonts w:ascii="Times New Roman" w:eastAsia="Times New Roman" w:hAnsi="Times New Roman"/>
          <w:b/>
          <w:sz w:val="28"/>
          <w:szCs w:val="28"/>
          <w:lang w:val="en-US" w:eastAsia="ru-RU"/>
        </w:rPr>
        <w:t>spalling</w:t>
      </w:r>
      <w:r>
        <w:rPr>
          <w:rFonts w:ascii="Times New Roman" w:eastAsia="Times New Roman" w:hAnsi="Times New Roman"/>
          <w:sz w:val="28"/>
          <w:szCs w:val="28"/>
          <w:lang w:val="en-US" w:eastAsia="ru-RU"/>
        </w:rPr>
        <w:t>. This is accomplished by the use of sound design principles and by implementing good construction techniques.</w:t>
      </w:r>
    </w:p>
    <w:p w:rsidR="00656A70" w:rsidRDefault="009D1257">
      <w:pPr>
        <w:pStyle w:val="afa"/>
        <w:numPr>
          <w:ilvl w:val="1"/>
          <w:numId w:val="10"/>
        </w:numPr>
        <w:spacing w:after="0" w:line="240" w:lineRule="auto"/>
        <w:jc w:val="both"/>
        <w:rPr>
          <w:rFonts w:ascii="Times New Roman" w:eastAsia="Times New Roman" w:hAnsi="Times New Roman"/>
          <w:b/>
          <w:sz w:val="28"/>
          <w:szCs w:val="28"/>
          <w:lang w:val="en-US" w:eastAsia="ru-RU"/>
        </w:rPr>
      </w:pPr>
      <w:r>
        <w:rPr>
          <w:rFonts w:ascii="Times New Roman" w:eastAsia="Times New Roman" w:hAnsi="Times New Roman"/>
          <w:b/>
          <w:sz w:val="28"/>
          <w:szCs w:val="28"/>
          <w:lang w:val="en-US" w:eastAsia="ru-RU"/>
        </w:rPr>
        <w:t>Airport Pavements (2)</w:t>
      </w:r>
    </w:p>
    <w:p w:rsidR="00656A70" w:rsidRDefault="009D1257">
      <w:pPr>
        <w:spacing w:after="0" w:line="240" w:lineRule="auto"/>
        <w:ind w:firstLine="360"/>
        <w:jc w:val="both"/>
        <w:rPr>
          <w:rFonts w:ascii="Times New Roman" w:eastAsia="Times New Roman" w:hAnsi="Times New Roman"/>
          <w:sz w:val="28"/>
          <w:szCs w:val="28"/>
          <w:lang w:val="en-US" w:eastAsia="ru-RU"/>
        </w:rPr>
      </w:pPr>
      <w:r>
        <w:rPr>
          <w:rFonts w:ascii="Times New Roman" w:eastAsia="Times New Roman" w:hAnsi="Times New Roman"/>
          <w:b/>
          <w:sz w:val="28"/>
          <w:szCs w:val="28"/>
          <w:lang w:val="en-US" w:eastAsia="ru-RU"/>
        </w:rPr>
        <w:t>Paving</w:t>
      </w:r>
      <w:r>
        <w:rPr>
          <w:rFonts w:ascii="Times New Roman" w:eastAsia="Times New Roman" w:hAnsi="Times New Roman"/>
          <w:sz w:val="28"/>
          <w:szCs w:val="28"/>
          <w:lang w:val="en-US" w:eastAsia="ru-RU"/>
        </w:rPr>
        <w:t xml:space="preserve"> of airport runways, taxiways, and aprons has provided a strong market for </w:t>
      </w:r>
      <w:r>
        <w:rPr>
          <w:rFonts w:ascii="Times New Roman" w:eastAsia="Times New Roman" w:hAnsi="Times New Roman"/>
          <w:b/>
          <w:sz w:val="28"/>
          <w:szCs w:val="28"/>
          <w:lang w:val="en-US" w:eastAsia="ru-RU"/>
        </w:rPr>
        <w:t>portland cement concrete</w:t>
      </w:r>
      <w:r>
        <w:rPr>
          <w:rFonts w:ascii="Times New Roman" w:eastAsia="Times New Roman" w:hAnsi="Times New Roman"/>
          <w:sz w:val="28"/>
          <w:szCs w:val="28"/>
          <w:lang w:val="en-US" w:eastAsia="ru-RU"/>
        </w:rPr>
        <w:t xml:space="preserve"> in recent years, as commercial and military airports upgrade their ground facilities to keep up with increasing air traffic. In 1992, 25 million flights took off or landed at the nation's 100 largest airports. By 2005, the Federal Aviation Administration projects that number to increase by almost 38% to 34.5 million. Demand for concrete is greatest at these large facilities, because concrete provides the substantial pavement strength required to </w:t>
      </w:r>
      <w:r>
        <w:rPr>
          <w:rFonts w:ascii="Times New Roman" w:eastAsia="Times New Roman" w:hAnsi="Times New Roman"/>
          <w:b/>
          <w:sz w:val="28"/>
          <w:szCs w:val="28"/>
          <w:lang w:val="en-US" w:eastAsia="ru-RU"/>
        </w:rPr>
        <w:t>withstand</w:t>
      </w:r>
      <w:r>
        <w:rPr>
          <w:rFonts w:ascii="Times New Roman" w:eastAsia="Times New Roman" w:hAnsi="Times New Roman"/>
          <w:sz w:val="28"/>
          <w:szCs w:val="28"/>
          <w:lang w:val="en-US" w:eastAsia="ru-RU"/>
        </w:rPr>
        <w:t xml:space="preserve"> the impact of airplanes such as the 747, which can weigh more than 850,000 lb (382,000 kg.) when fully loaded. Some 1.1 million metric tons of portland cement were used in the United </w:t>
      </w:r>
      <w:r>
        <w:rPr>
          <w:rFonts w:ascii="Times New Roman" w:eastAsia="Times New Roman" w:hAnsi="Times New Roman"/>
          <w:sz w:val="28"/>
          <w:szCs w:val="28"/>
          <w:lang w:val="en-US" w:eastAsia="ru-RU"/>
        </w:rPr>
        <w:lastRenderedPageBreak/>
        <w:t>States for airport pavement projects in 1995, up 22% from a decade earlier, when 895,000 metric tons were used. Since there has been little demand for construction of new airports in the United States for some time</w:t>
      </w:r>
      <w:r w:rsidR="00CB4CAB">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val="en-US" w:eastAsia="ru-RU"/>
        </w:rPr>
        <w:t>—</w:t>
      </w:r>
      <w:r w:rsidR="00CB4CAB">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val="en-US" w:eastAsia="ru-RU"/>
        </w:rPr>
        <w:t>the Denver International Airport being a notable exception</w:t>
      </w:r>
      <w:r w:rsidR="00CB4CAB">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val="en-US" w:eastAsia="ru-RU"/>
        </w:rPr>
        <w:t>—</w:t>
      </w:r>
      <w:r w:rsidR="00CB4CAB">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val="en-US" w:eastAsia="ru-RU"/>
        </w:rPr>
        <w:t xml:space="preserve">most of this cement is going into concrete needed for existing airport pavements or adding new runways to existing airports. Engineers and contractors are taking advantage of </w:t>
      </w:r>
      <w:r>
        <w:rPr>
          <w:rFonts w:ascii="Times New Roman" w:eastAsia="Times New Roman" w:hAnsi="Times New Roman"/>
          <w:b/>
          <w:sz w:val="28"/>
          <w:szCs w:val="28"/>
          <w:lang w:val="en-US" w:eastAsia="ru-RU"/>
        </w:rPr>
        <w:t>fast-track technology</w:t>
      </w:r>
      <w:r>
        <w:rPr>
          <w:rFonts w:ascii="Times New Roman" w:eastAsia="Times New Roman" w:hAnsi="Times New Roman"/>
          <w:sz w:val="28"/>
          <w:szCs w:val="28"/>
          <w:lang w:val="en-US" w:eastAsia="ru-RU"/>
        </w:rPr>
        <w:t xml:space="preserve"> to upgrade ground facilities with minimal traffic </w:t>
      </w:r>
      <w:r>
        <w:rPr>
          <w:rFonts w:ascii="Times New Roman" w:eastAsia="Times New Roman" w:hAnsi="Times New Roman"/>
          <w:b/>
          <w:sz w:val="28"/>
          <w:szCs w:val="28"/>
          <w:lang w:val="en-US" w:eastAsia="ru-RU"/>
        </w:rPr>
        <w:t>disruption</w:t>
      </w:r>
      <w:r>
        <w:rPr>
          <w:rFonts w:ascii="Times New Roman" w:eastAsia="Times New Roman" w:hAnsi="Times New Roman"/>
          <w:sz w:val="28"/>
          <w:szCs w:val="28"/>
          <w:lang w:val="en-US" w:eastAsia="ru-RU"/>
        </w:rPr>
        <w:t xml:space="preserve">, and continue to hone design techniques to achieve maximum pavement life. The first United States airport runway was built in 1928 in Dearborn, Michigan, by the Ford Motor Company for a Ford-manufactured plane called the Silver Goose. This and other early runways used variable pavement thicknesses similar to those of early highways: concrete 8 or 9 in. (20 or 22.5 cm) deep at the edges and 6 or 7 in. (15 or 17.5 cm) thick at the center. In 1942, at the beginning of World War II, 93 million sq yd (74 million sq m) of airfield pavement was placed in the United States as the country mobilized to get planes airborne. At that time, 6 in. (15 cm) deep concrete pavements were the norm, but heavier airplanes created the need to increase concrete runway pavement depth to 12 in. (30 cm) thick. Eventually, engineers specified runway pavements as thick as 24 in. (60 cm) to accommodate heavy loads imposed by larger aircraft. The addition of more wheels to these airplanes, which better distributed the loads on the pavement, reduced the pavement depth required to 12 in. (30 cm) in the late 1940s. Today, specifications for airport concrete pavement vary depending on </w:t>
      </w:r>
      <w:r>
        <w:rPr>
          <w:rFonts w:ascii="Times New Roman" w:eastAsia="Times New Roman" w:hAnsi="Times New Roman"/>
          <w:b/>
          <w:sz w:val="28"/>
          <w:szCs w:val="28"/>
          <w:lang w:val="en-US" w:eastAsia="ru-RU"/>
        </w:rPr>
        <w:t>subgrade</w:t>
      </w:r>
      <w:r>
        <w:rPr>
          <w:rFonts w:ascii="Times New Roman" w:eastAsia="Times New Roman" w:hAnsi="Times New Roman"/>
          <w:sz w:val="28"/>
          <w:szCs w:val="28"/>
          <w:lang w:val="en-US" w:eastAsia="ru-RU"/>
        </w:rPr>
        <w:t xml:space="preserve"> conditions, expected loading, and anticipated pavement life-span. New concrete runways at non-</w:t>
      </w:r>
      <w:r>
        <w:rPr>
          <w:rFonts w:ascii="Times New Roman" w:eastAsia="Times New Roman" w:hAnsi="Times New Roman"/>
          <w:b/>
          <w:sz w:val="28"/>
          <w:szCs w:val="28"/>
          <w:lang w:val="en-US" w:eastAsia="ru-RU"/>
        </w:rPr>
        <w:t>hub</w:t>
      </w:r>
      <w:r>
        <w:rPr>
          <w:rFonts w:ascii="Times New Roman" w:eastAsia="Times New Roman" w:hAnsi="Times New Roman"/>
          <w:sz w:val="28"/>
          <w:szCs w:val="28"/>
          <w:lang w:val="en-US" w:eastAsia="ru-RU"/>
        </w:rPr>
        <w:t xml:space="preserve"> airports generally range in thickness from 9 to 12 in. (22.5 to 30 cm), while runways at hub airports often are constructed 15 to 18 in. (37.5 to 45 cm) thick to withstand larger and more frequent loading.</w:t>
      </w:r>
    </w:p>
    <w:p w:rsidR="00656A70" w:rsidRDefault="009D1257">
      <w:pPr>
        <w:pStyle w:val="afa"/>
        <w:numPr>
          <w:ilvl w:val="1"/>
          <w:numId w:val="10"/>
        </w:numPr>
        <w:spacing w:after="0" w:line="240" w:lineRule="auto"/>
        <w:rPr>
          <w:rFonts w:ascii="Times New Roman" w:eastAsia="Times New Roman" w:hAnsi="Times New Roman"/>
          <w:b/>
          <w:sz w:val="28"/>
          <w:szCs w:val="28"/>
          <w:lang w:val="en-US" w:eastAsia="ru-RU"/>
        </w:rPr>
      </w:pPr>
      <w:r>
        <w:rPr>
          <w:rFonts w:ascii="Times New Roman" w:eastAsia="Times New Roman" w:hAnsi="Times New Roman"/>
          <w:b/>
          <w:sz w:val="28"/>
          <w:szCs w:val="28"/>
          <w:lang w:val="en-US" w:eastAsia="ru-RU"/>
        </w:rPr>
        <w:t>Airfield traffic pattern</w:t>
      </w:r>
    </w:p>
    <w:p w:rsidR="00656A70" w:rsidRDefault="009D1257">
      <w:pPr>
        <w:spacing w:after="0" w:line="240" w:lineRule="auto"/>
        <w:ind w:firstLine="360"/>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All airports use a </w:t>
      </w:r>
      <w:hyperlink r:id="rId124" w:tooltip="Airfield traffic pattern" w:history="1">
        <w:r>
          <w:rPr>
            <w:rFonts w:ascii="Times New Roman" w:eastAsia="Times New Roman" w:hAnsi="Times New Roman"/>
            <w:b/>
            <w:sz w:val="28"/>
            <w:szCs w:val="28"/>
            <w:lang w:val="en-US" w:eastAsia="ru-RU"/>
          </w:rPr>
          <w:t>traffic pattern</w:t>
        </w:r>
      </w:hyperlink>
      <w:r>
        <w:rPr>
          <w:rFonts w:ascii="Times New Roman" w:eastAsia="Times New Roman" w:hAnsi="Times New Roman"/>
          <w:sz w:val="28"/>
          <w:szCs w:val="28"/>
          <w:lang w:val="en-US" w:eastAsia="ru-RU"/>
        </w:rPr>
        <w:t xml:space="preserve"> (often called a </w:t>
      </w:r>
      <w:r>
        <w:rPr>
          <w:rFonts w:ascii="Times New Roman" w:eastAsia="Times New Roman" w:hAnsi="Times New Roman"/>
          <w:i/>
          <w:iCs/>
          <w:sz w:val="28"/>
          <w:szCs w:val="28"/>
          <w:lang w:val="en-US" w:eastAsia="ru-RU"/>
        </w:rPr>
        <w:t xml:space="preserve">traffic </w:t>
      </w:r>
      <w:r>
        <w:rPr>
          <w:rFonts w:ascii="Times New Roman" w:eastAsia="Times New Roman" w:hAnsi="Times New Roman"/>
          <w:b/>
          <w:i/>
          <w:iCs/>
          <w:sz w:val="28"/>
          <w:szCs w:val="28"/>
          <w:lang w:val="en-US" w:eastAsia="ru-RU"/>
        </w:rPr>
        <w:t>circuit</w:t>
      </w:r>
      <w:r>
        <w:rPr>
          <w:rFonts w:ascii="Times New Roman" w:eastAsia="Times New Roman" w:hAnsi="Times New Roman"/>
          <w:b/>
          <w:sz w:val="28"/>
          <w:szCs w:val="28"/>
          <w:lang w:val="en-US" w:eastAsia="ru-RU"/>
        </w:rPr>
        <w:t xml:space="preserve"> </w:t>
      </w:r>
      <w:r>
        <w:rPr>
          <w:rFonts w:ascii="Times New Roman" w:eastAsia="Times New Roman" w:hAnsi="Times New Roman"/>
          <w:sz w:val="28"/>
          <w:szCs w:val="28"/>
          <w:lang w:val="en-US" w:eastAsia="ru-RU"/>
        </w:rPr>
        <w:t xml:space="preserve">outside the U.S.) to assure smooth traffic flow between departing and arriving aircraft. Generally, this pattern is a circuit consisting of five "legs" that form a rectangle (two legs and the runway form one side, with the remaining legs forming three more sides). Each leg is named (see diagram), and </w:t>
      </w:r>
      <w:r>
        <w:rPr>
          <w:rFonts w:ascii="Times New Roman" w:eastAsia="Times New Roman" w:hAnsi="Times New Roman"/>
          <w:b/>
          <w:sz w:val="28"/>
          <w:szCs w:val="28"/>
          <w:lang w:val="en-US" w:eastAsia="ru-RU"/>
        </w:rPr>
        <w:t xml:space="preserve">ATC </w:t>
      </w:r>
      <w:r>
        <w:rPr>
          <w:rFonts w:ascii="Times New Roman" w:eastAsia="Times New Roman" w:hAnsi="Times New Roman"/>
          <w:sz w:val="28"/>
          <w:szCs w:val="28"/>
          <w:lang w:val="en-US" w:eastAsia="ru-RU"/>
        </w:rPr>
        <w:t xml:space="preserve">directs pilots on how to join and leave the circuit. Traffic patterns are flown at one specific </w:t>
      </w:r>
      <w:r>
        <w:rPr>
          <w:rFonts w:ascii="Times New Roman" w:eastAsia="Times New Roman" w:hAnsi="Times New Roman"/>
          <w:b/>
          <w:sz w:val="28"/>
          <w:szCs w:val="28"/>
          <w:lang w:val="en-US" w:eastAsia="ru-RU"/>
        </w:rPr>
        <w:t>altitude</w:t>
      </w:r>
      <w:r>
        <w:rPr>
          <w:rFonts w:ascii="Times New Roman" w:eastAsia="Times New Roman" w:hAnsi="Times New Roman"/>
          <w:sz w:val="28"/>
          <w:szCs w:val="28"/>
          <w:lang w:val="en-US" w:eastAsia="ru-RU"/>
        </w:rPr>
        <w:t xml:space="preserve">, usually 800 or 1,000 ft (244 or 305 m) </w:t>
      </w:r>
      <w:hyperlink r:id="rId125" w:tooltip="Above ground level" w:history="1">
        <w:r>
          <w:rPr>
            <w:rFonts w:ascii="Times New Roman" w:eastAsia="Times New Roman" w:hAnsi="Times New Roman"/>
            <w:sz w:val="28"/>
            <w:szCs w:val="28"/>
            <w:lang w:val="en-US" w:eastAsia="ru-RU"/>
          </w:rPr>
          <w:t>above ground level</w:t>
        </w:r>
      </w:hyperlink>
      <w:r>
        <w:rPr>
          <w:rFonts w:ascii="Times New Roman" w:eastAsia="Times New Roman" w:hAnsi="Times New Roman"/>
          <w:sz w:val="28"/>
          <w:szCs w:val="28"/>
          <w:lang w:val="en-US" w:eastAsia="ru-RU"/>
        </w:rPr>
        <w:t xml:space="preserve"> (AGL). Standard traffic patterns are </w:t>
      </w:r>
      <w:r>
        <w:rPr>
          <w:rFonts w:ascii="Times New Roman" w:eastAsia="Times New Roman" w:hAnsi="Times New Roman"/>
          <w:i/>
          <w:iCs/>
          <w:sz w:val="28"/>
          <w:szCs w:val="28"/>
          <w:lang w:val="en-US" w:eastAsia="ru-RU"/>
        </w:rPr>
        <w:t>left-handed</w:t>
      </w:r>
      <w:r>
        <w:rPr>
          <w:rFonts w:ascii="Times New Roman" w:eastAsia="Times New Roman" w:hAnsi="Times New Roman"/>
          <w:sz w:val="28"/>
          <w:szCs w:val="28"/>
          <w:lang w:val="en-US" w:eastAsia="ru-RU"/>
        </w:rPr>
        <w:t xml:space="preserve">, meaning all turns are made to the left. Right-handed patterns do exist, usually because of obstacles such as a </w:t>
      </w:r>
      <w:hyperlink r:id="rId126" w:tooltip="Mountain" w:history="1">
        <w:r>
          <w:rPr>
            <w:rFonts w:ascii="Times New Roman" w:eastAsia="Times New Roman" w:hAnsi="Times New Roman"/>
            <w:sz w:val="28"/>
            <w:szCs w:val="28"/>
            <w:lang w:val="en-US" w:eastAsia="ru-RU"/>
          </w:rPr>
          <w:t>mountain</w:t>
        </w:r>
      </w:hyperlink>
      <w:r>
        <w:rPr>
          <w:rFonts w:ascii="Times New Roman" w:eastAsia="Times New Roman" w:hAnsi="Times New Roman"/>
          <w:sz w:val="28"/>
          <w:szCs w:val="28"/>
          <w:lang w:val="en-US" w:eastAsia="ru-RU"/>
        </w:rPr>
        <w:t xml:space="preserve">, or to reduce noise for local residents. The predetermined circuit helps traffic flow smoothly because all pilots know what to expect, and helps reduce the chance of a </w:t>
      </w:r>
      <w:hyperlink r:id="rId127" w:tooltip="Mid-air collision" w:history="1">
        <w:r>
          <w:rPr>
            <w:rFonts w:ascii="Times New Roman" w:eastAsia="Times New Roman" w:hAnsi="Times New Roman"/>
            <w:b/>
            <w:sz w:val="28"/>
            <w:szCs w:val="28"/>
            <w:lang w:val="en-US" w:eastAsia="ru-RU"/>
          </w:rPr>
          <w:t>mid-air collision</w:t>
        </w:r>
      </w:hyperlink>
      <w:r>
        <w:rPr>
          <w:rFonts w:ascii="Times New Roman" w:eastAsia="Times New Roman" w:hAnsi="Times New Roman"/>
          <w:b/>
          <w:sz w:val="28"/>
          <w:szCs w:val="28"/>
          <w:lang w:val="en-US" w:eastAsia="ru-RU"/>
        </w:rPr>
        <w:t xml:space="preserve">. </w:t>
      </w:r>
      <w:r>
        <w:rPr>
          <w:rFonts w:ascii="Times New Roman" w:eastAsia="Times New Roman" w:hAnsi="Times New Roman"/>
          <w:sz w:val="28"/>
          <w:szCs w:val="28"/>
          <w:lang w:val="en-US" w:eastAsia="ru-RU"/>
        </w:rPr>
        <w:t xml:space="preserve">At extremely large airports, a circuit is in place but not usually used. Rather, aircraft (usually only commercial with long routes) request </w:t>
      </w:r>
      <w:r>
        <w:rPr>
          <w:rFonts w:ascii="Times New Roman" w:eastAsia="Times New Roman" w:hAnsi="Times New Roman"/>
          <w:b/>
          <w:sz w:val="28"/>
          <w:szCs w:val="28"/>
          <w:lang w:val="en-US" w:eastAsia="ru-RU"/>
        </w:rPr>
        <w:t>approach clearance</w:t>
      </w:r>
      <w:r>
        <w:rPr>
          <w:rFonts w:ascii="Times New Roman" w:eastAsia="Times New Roman" w:hAnsi="Times New Roman"/>
          <w:sz w:val="28"/>
          <w:szCs w:val="28"/>
          <w:lang w:val="en-US" w:eastAsia="ru-RU"/>
        </w:rPr>
        <w:t xml:space="preserve"> while they are still hours away from the airport, often before they even takeoff from their departure point. Large airports have a frequency called </w:t>
      </w:r>
      <w:r>
        <w:rPr>
          <w:rFonts w:ascii="Times New Roman" w:eastAsia="Times New Roman" w:hAnsi="Times New Roman"/>
          <w:i/>
          <w:iCs/>
          <w:sz w:val="28"/>
          <w:szCs w:val="28"/>
          <w:lang w:val="en-US" w:eastAsia="ru-RU"/>
        </w:rPr>
        <w:t>Clearance Delivery</w:t>
      </w:r>
      <w:r>
        <w:rPr>
          <w:rFonts w:ascii="Times New Roman" w:eastAsia="Times New Roman" w:hAnsi="Times New Roman"/>
          <w:sz w:val="28"/>
          <w:szCs w:val="28"/>
          <w:lang w:val="en-US" w:eastAsia="ru-RU"/>
        </w:rPr>
        <w:t xml:space="preserve"> which is used by departing aircraft specifically for this purpose. This then allows aircraft to take the most direct </w:t>
      </w:r>
      <w:r>
        <w:rPr>
          <w:rFonts w:ascii="Times New Roman" w:eastAsia="Times New Roman" w:hAnsi="Times New Roman"/>
          <w:b/>
          <w:sz w:val="28"/>
          <w:szCs w:val="28"/>
          <w:lang w:val="en-US" w:eastAsia="ru-RU"/>
        </w:rPr>
        <w:t>approach path</w:t>
      </w:r>
      <w:r>
        <w:rPr>
          <w:rFonts w:ascii="Times New Roman" w:eastAsia="Times New Roman" w:hAnsi="Times New Roman"/>
          <w:sz w:val="28"/>
          <w:szCs w:val="28"/>
          <w:lang w:val="en-US" w:eastAsia="ru-RU"/>
        </w:rPr>
        <w:t xml:space="preserve"> to the runway and land without worrying about interference from other aircraft. While this system keeps the </w:t>
      </w:r>
      <w:r>
        <w:rPr>
          <w:rFonts w:ascii="Times New Roman" w:eastAsia="Times New Roman" w:hAnsi="Times New Roman"/>
          <w:sz w:val="28"/>
          <w:szCs w:val="28"/>
          <w:lang w:val="en-US" w:eastAsia="ru-RU"/>
        </w:rPr>
        <w:lastRenderedPageBreak/>
        <w:t>airspace free and is simpler for pilots, it requires detailed knowledge of how aircraft are planning to use the airport ahead of time and is therefore only possible with large commercial airliners on pre-scheduled flights. The system has recently become so advanced that controllers can predict whether an aircraft will be delayed on landing before it even takes off; that aircraft can then be delayed on the ground, rather than wasting expensive fuel waiting in the air.</w:t>
      </w:r>
    </w:p>
    <w:p w:rsidR="00656A70" w:rsidRDefault="009D1257">
      <w:pPr>
        <w:pStyle w:val="afa"/>
        <w:numPr>
          <w:ilvl w:val="1"/>
          <w:numId w:val="10"/>
        </w:numPr>
        <w:spacing w:after="0" w:line="240" w:lineRule="auto"/>
        <w:jc w:val="both"/>
        <w:rPr>
          <w:rFonts w:ascii="Times New Roman" w:eastAsia="Times New Roman" w:hAnsi="Times New Roman"/>
          <w:b/>
          <w:sz w:val="28"/>
          <w:szCs w:val="28"/>
          <w:lang w:val="en-US" w:eastAsia="ru-RU"/>
        </w:rPr>
      </w:pPr>
      <w:r>
        <w:rPr>
          <w:rFonts w:ascii="Times New Roman" w:eastAsia="Times New Roman" w:hAnsi="Times New Roman"/>
          <w:b/>
          <w:sz w:val="28"/>
          <w:szCs w:val="28"/>
          <w:lang w:val="en-US" w:eastAsia="ru-RU"/>
        </w:rPr>
        <w:t>A taxiway</w:t>
      </w:r>
    </w:p>
    <w:p w:rsidR="00656A70" w:rsidRDefault="009D1257">
      <w:pPr>
        <w:spacing w:after="0" w:line="240" w:lineRule="auto"/>
        <w:ind w:firstLine="360"/>
        <w:contextualSpacing/>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A </w:t>
      </w:r>
      <w:r>
        <w:rPr>
          <w:rFonts w:ascii="Times New Roman" w:eastAsia="Times New Roman" w:hAnsi="Times New Roman" w:cs="Times New Roman"/>
          <w:b/>
          <w:bCs/>
          <w:sz w:val="28"/>
          <w:szCs w:val="28"/>
          <w:lang w:val="en-US" w:eastAsia="ru-RU"/>
        </w:rPr>
        <w:t>taxiway</w:t>
      </w:r>
      <w:r>
        <w:rPr>
          <w:rFonts w:ascii="Times New Roman" w:eastAsia="Times New Roman" w:hAnsi="Times New Roman" w:cs="Times New Roman"/>
          <w:sz w:val="28"/>
          <w:szCs w:val="28"/>
          <w:lang w:val="en-US" w:eastAsia="ru-RU"/>
        </w:rPr>
        <w:t xml:space="preserve"> is a path on an </w:t>
      </w:r>
      <w:hyperlink r:id="rId128" w:tooltip="Airport" w:history="1">
        <w:r>
          <w:rPr>
            <w:rFonts w:ascii="Times New Roman" w:eastAsia="Times New Roman" w:hAnsi="Times New Roman" w:cs="Times New Roman"/>
            <w:sz w:val="28"/>
            <w:szCs w:val="28"/>
            <w:lang w:val="en-US" w:eastAsia="ru-RU"/>
          </w:rPr>
          <w:t>airport</w:t>
        </w:r>
      </w:hyperlink>
      <w:r>
        <w:rPr>
          <w:rFonts w:ascii="Times New Roman" w:eastAsia="Times New Roman" w:hAnsi="Times New Roman" w:cs="Times New Roman"/>
          <w:sz w:val="28"/>
          <w:szCs w:val="28"/>
          <w:lang w:val="en-US" w:eastAsia="ru-RU"/>
        </w:rPr>
        <w:t xml:space="preserve"> connecting </w:t>
      </w:r>
      <w:hyperlink r:id="rId129" w:tooltip="Runway" w:history="1">
        <w:r>
          <w:rPr>
            <w:rFonts w:ascii="Times New Roman" w:eastAsia="Times New Roman" w:hAnsi="Times New Roman" w:cs="Times New Roman"/>
            <w:sz w:val="28"/>
            <w:szCs w:val="28"/>
            <w:lang w:val="en-US" w:eastAsia="ru-RU"/>
          </w:rPr>
          <w:t>runways</w:t>
        </w:r>
      </w:hyperlink>
      <w:r>
        <w:rPr>
          <w:rFonts w:ascii="Times New Roman" w:eastAsia="Times New Roman" w:hAnsi="Times New Roman" w:cs="Times New Roman"/>
          <w:sz w:val="28"/>
          <w:szCs w:val="28"/>
          <w:lang w:val="en-US" w:eastAsia="ru-RU"/>
        </w:rPr>
        <w:t xml:space="preserve"> with </w:t>
      </w:r>
      <w:hyperlink r:id="rId130" w:tooltip="Airport ramp" w:history="1">
        <w:r>
          <w:rPr>
            <w:rFonts w:ascii="Times New Roman" w:eastAsia="Times New Roman" w:hAnsi="Times New Roman" w:cs="Times New Roman"/>
            <w:b/>
            <w:sz w:val="28"/>
            <w:szCs w:val="28"/>
            <w:lang w:val="en-US" w:eastAsia="ru-RU"/>
          </w:rPr>
          <w:t>ramps</w:t>
        </w:r>
      </w:hyperlink>
      <w:r>
        <w:rPr>
          <w:rFonts w:ascii="Times New Roman" w:eastAsia="Times New Roman" w:hAnsi="Times New Roman" w:cs="Times New Roman"/>
          <w:b/>
          <w:sz w:val="28"/>
          <w:szCs w:val="28"/>
          <w:lang w:val="en-US" w:eastAsia="ru-RU"/>
        </w:rPr>
        <w:t xml:space="preserve">, </w:t>
      </w:r>
      <w:hyperlink r:id="rId131" w:tooltip="Hangar" w:history="1">
        <w:r>
          <w:rPr>
            <w:rFonts w:ascii="Times New Roman" w:eastAsia="Times New Roman" w:hAnsi="Times New Roman" w:cs="Times New Roman"/>
            <w:b/>
            <w:sz w:val="28"/>
            <w:szCs w:val="28"/>
            <w:lang w:val="en-US" w:eastAsia="ru-RU"/>
          </w:rPr>
          <w:t>hangars</w:t>
        </w:r>
      </w:hyperlink>
      <w:r>
        <w:rPr>
          <w:rFonts w:ascii="Times New Roman" w:eastAsia="Times New Roman" w:hAnsi="Times New Roman" w:cs="Times New Roman"/>
          <w:sz w:val="28"/>
          <w:szCs w:val="28"/>
          <w:lang w:val="en-US" w:eastAsia="ru-RU"/>
        </w:rPr>
        <w:t xml:space="preserve">, </w:t>
      </w:r>
      <w:hyperlink r:id="rId132" w:tooltip="Airport terminal" w:history="1">
        <w:r>
          <w:rPr>
            <w:rFonts w:ascii="Times New Roman" w:eastAsia="Times New Roman" w:hAnsi="Times New Roman" w:cs="Times New Roman"/>
            <w:sz w:val="28"/>
            <w:szCs w:val="28"/>
            <w:lang w:val="en-US" w:eastAsia="ru-RU"/>
          </w:rPr>
          <w:t>terminals</w:t>
        </w:r>
      </w:hyperlink>
      <w:r>
        <w:rPr>
          <w:rFonts w:ascii="Times New Roman" w:eastAsia="Times New Roman" w:hAnsi="Times New Roman" w:cs="Times New Roman"/>
          <w:sz w:val="28"/>
          <w:szCs w:val="28"/>
          <w:lang w:val="en-US" w:eastAsia="ru-RU"/>
        </w:rPr>
        <w:t xml:space="preserve"> and other facilities. They mostly have hard surface such as </w:t>
      </w:r>
      <w:hyperlink r:id="rId133" w:tooltip="Asphalt" w:history="1">
        <w:r>
          <w:rPr>
            <w:rFonts w:ascii="Times New Roman" w:eastAsia="Times New Roman" w:hAnsi="Times New Roman" w:cs="Times New Roman"/>
            <w:sz w:val="28"/>
            <w:szCs w:val="28"/>
            <w:lang w:val="en-US" w:eastAsia="ru-RU"/>
          </w:rPr>
          <w:t>asphalt</w:t>
        </w:r>
      </w:hyperlink>
      <w:r>
        <w:rPr>
          <w:rFonts w:ascii="Times New Roman" w:eastAsia="Times New Roman" w:hAnsi="Times New Roman" w:cs="Times New Roman"/>
          <w:sz w:val="28"/>
          <w:szCs w:val="28"/>
          <w:lang w:val="en-US" w:eastAsia="ru-RU"/>
        </w:rPr>
        <w:t xml:space="preserve"> or </w:t>
      </w:r>
      <w:hyperlink r:id="rId134" w:tooltip="Concrete" w:history="1">
        <w:r>
          <w:rPr>
            <w:rFonts w:ascii="Times New Roman" w:eastAsia="Times New Roman" w:hAnsi="Times New Roman" w:cs="Times New Roman"/>
            <w:sz w:val="28"/>
            <w:szCs w:val="28"/>
            <w:lang w:val="en-US" w:eastAsia="ru-RU"/>
          </w:rPr>
          <w:t>concrete</w:t>
        </w:r>
      </w:hyperlink>
      <w:r>
        <w:rPr>
          <w:rFonts w:ascii="Times New Roman" w:eastAsia="Times New Roman" w:hAnsi="Times New Roman" w:cs="Times New Roman"/>
          <w:sz w:val="28"/>
          <w:szCs w:val="28"/>
          <w:lang w:val="en-US" w:eastAsia="ru-RU"/>
        </w:rPr>
        <w:t xml:space="preserve">, although smaller airports sometimes use </w:t>
      </w:r>
      <w:hyperlink r:id="rId135" w:tooltip="Gravel" w:history="1">
        <w:r>
          <w:rPr>
            <w:rFonts w:ascii="Times New Roman" w:eastAsia="Times New Roman" w:hAnsi="Times New Roman" w:cs="Times New Roman"/>
            <w:sz w:val="28"/>
            <w:szCs w:val="28"/>
            <w:lang w:val="en-US" w:eastAsia="ru-RU"/>
          </w:rPr>
          <w:t>gravel</w:t>
        </w:r>
      </w:hyperlink>
      <w:r>
        <w:rPr>
          <w:rFonts w:ascii="Times New Roman" w:eastAsia="Times New Roman" w:hAnsi="Times New Roman" w:cs="Times New Roman"/>
          <w:sz w:val="28"/>
          <w:szCs w:val="28"/>
          <w:lang w:val="en-US" w:eastAsia="ru-RU"/>
        </w:rPr>
        <w:t xml:space="preserve"> or </w:t>
      </w:r>
      <w:hyperlink r:id="rId136" w:tooltip="Grass" w:history="1">
        <w:r>
          <w:rPr>
            <w:rFonts w:ascii="Times New Roman" w:eastAsia="Times New Roman" w:hAnsi="Times New Roman" w:cs="Times New Roman"/>
            <w:sz w:val="28"/>
            <w:szCs w:val="28"/>
            <w:lang w:val="en-US" w:eastAsia="ru-RU"/>
          </w:rPr>
          <w:t>grass</w:t>
        </w:r>
      </w:hyperlink>
      <w:r>
        <w:rPr>
          <w:rFonts w:ascii="Times New Roman" w:eastAsia="Times New Roman" w:hAnsi="Times New Roman" w:cs="Times New Roman"/>
          <w:sz w:val="28"/>
          <w:szCs w:val="28"/>
          <w:lang w:val="en-US" w:eastAsia="ru-RU"/>
        </w:rPr>
        <w:t xml:space="preserve">. Busy airports typically construct </w:t>
      </w:r>
      <w:r>
        <w:rPr>
          <w:rFonts w:ascii="Times New Roman" w:eastAsia="Times New Roman" w:hAnsi="Times New Roman" w:cs="Times New Roman"/>
          <w:bCs/>
          <w:sz w:val="28"/>
          <w:szCs w:val="28"/>
          <w:lang w:val="en-US" w:eastAsia="ru-RU"/>
        </w:rPr>
        <w:t>high-speed</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bCs/>
          <w:sz w:val="28"/>
          <w:szCs w:val="28"/>
          <w:lang w:val="en-US" w:eastAsia="ru-RU"/>
        </w:rPr>
        <w:t>taxiways</w:t>
      </w:r>
      <w:r>
        <w:rPr>
          <w:rFonts w:ascii="Times New Roman" w:eastAsia="Times New Roman" w:hAnsi="Times New Roman" w:cs="Times New Roman"/>
          <w:sz w:val="28"/>
          <w:szCs w:val="28"/>
          <w:lang w:val="en-US" w:eastAsia="ru-RU"/>
        </w:rPr>
        <w:t xml:space="preserve"> in order to allow </w:t>
      </w:r>
      <w:hyperlink r:id="rId137" w:tooltip="Aircraft" w:history="1">
        <w:r>
          <w:rPr>
            <w:rFonts w:ascii="Times New Roman" w:eastAsia="Times New Roman" w:hAnsi="Times New Roman" w:cs="Times New Roman"/>
            <w:sz w:val="28"/>
            <w:szCs w:val="28"/>
            <w:lang w:val="en-US" w:eastAsia="ru-RU"/>
          </w:rPr>
          <w:t>aircraft</w:t>
        </w:r>
      </w:hyperlink>
      <w:r>
        <w:rPr>
          <w:rFonts w:ascii="Times New Roman" w:eastAsia="Times New Roman" w:hAnsi="Times New Roman" w:cs="Times New Roman"/>
          <w:sz w:val="28"/>
          <w:szCs w:val="28"/>
          <w:lang w:val="en-US" w:eastAsia="ru-RU"/>
        </w:rPr>
        <w:t xml:space="preserve"> to leave the runway at higher speeds. This allows the aircraft </w:t>
      </w:r>
      <w:r>
        <w:rPr>
          <w:rFonts w:ascii="Times New Roman" w:eastAsia="Times New Roman" w:hAnsi="Times New Roman" w:cs="Times New Roman"/>
          <w:b/>
          <w:sz w:val="28"/>
          <w:szCs w:val="28"/>
          <w:lang w:val="en-US" w:eastAsia="ru-RU"/>
        </w:rPr>
        <w:t>to vacate</w:t>
      </w:r>
      <w:r>
        <w:rPr>
          <w:rFonts w:ascii="Times New Roman" w:eastAsia="Times New Roman" w:hAnsi="Times New Roman" w:cs="Times New Roman"/>
          <w:sz w:val="28"/>
          <w:szCs w:val="28"/>
          <w:lang w:val="en-US" w:eastAsia="ru-RU"/>
        </w:rPr>
        <w:t xml:space="preserve"> the </w:t>
      </w:r>
      <w:hyperlink r:id="rId138" w:tooltip="Runway" w:history="1">
        <w:r>
          <w:rPr>
            <w:rFonts w:ascii="Times New Roman" w:eastAsia="Times New Roman" w:hAnsi="Times New Roman" w:cs="Times New Roman"/>
            <w:sz w:val="28"/>
            <w:szCs w:val="28"/>
            <w:lang w:val="en-US" w:eastAsia="ru-RU"/>
          </w:rPr>
          <w:t>runway</w:t>
        </w:r>
      </w:hyperlink>
      <w:r>
        <w:rPr>
          <w:rFonts w:ascii="Times New Roman" w:eastAsia="Times New Roman" w:hAnsi="Times New Roman" w:cs="Times New Roman"/>
          <w:sz w:val="28"/>
          <w:szCs w:val="28"/>
          <w:lang w:val="en-US" w:eastAsia="ru-RU"/>
        </w:rPr>
        <w:t xml:space="preserve"> quicker, permitting another to land or depart in a shorter space of time. </w:t>
      </w:r>
      <w:r>
        <w:rPr>
          <w:rFonts w:ascii="Times New Roman" w:hAnsi="Times New Roman" w:cs="Times New Roman"/>
          <w:sz w:val="28"/>
          <w:szCs w:val="28"/>
          <w:lang w:val="en-US"/>
        </w:rPr>
        <w:t xml:space="preserve">The signs can often be combined, in this case a direction sign, a location sign, and a runway sign. </w:t>
      </w:r>
      <w:r>
        <w:rPr>
          <w:rFonts w:ascii="Times New Roman" w:eastAsia="Times New Roman" w:hAnsi="Times New Roman" w:cs="Times New Roman"/>
          <w:sz w:val="28"/>
          <w:szCs w:val="28"/>
          <w:lang w:val="en-US" w:eastAsia="ru-RU"/>
        </w:rPr>
        <w:t xml:space="preserve">Airport guidance signs provide direction and information to taxiing aircraft and airport vehicles. Smaller airports may have few or no signs, relying instead on airport diagrams and charts. There are two classes of </w:t>
      </w:r>
      <w:hyperlink r:id="rId139" w:tooltip="Signage" w:history="1">
        <w:r>
          <w:rPr>
            <w:rFonts w:ascii="Times New Roman" w:eastAsia="Times New Roman" w:hAnsi="Times New Roman" w:cs="Times New Roman"/>
            <w:sz w:val="28"/>
            <w:szCs w:val="28"/>
            <w:lang w:val="en-US" w:eastAsia="ru-RU"/>
          </w:rPr>
          <w:t>signage</w:t>
        </w:r>
      </w:hyperlink>
      <w:r>
        <w:rPr>
          <w:rFonts w:ascii="Times New Roman" w:eastAsia="Times New Roman" w:hAnsi="Times New Roman" w:cs="Times New Roman"/>
          <w:sz w:val="28"/>
          <w:szCs w:val="28"/>
          <w:lang w:val="en-US" w:eastAsia="ru-RU"/>
        </w:rPr>
        <w:t xml:space="preserve"> at airports, with several types of each: </w:t>
      </w:r>
      <w:r>
        <w:rPr>
          <w:rFonts w:ascii="Times New Roman" w:eastAsia="Times New Roman" w:hAnsi="Times New Roman" w:cs="Times New Roman"/>
          <w:b/>
          <w:bCs/>
          <w:sz w:val="28"/>
          <w:szCs w:val="28"/>
          <w:lang w:val="en-US"/>
        </w:rPr>
        <w:t>mandatory instruction signs</w:t>
      </w:r>
      <w:r>
        <w:rPr>
          <w:rFonts w:ascii="Times New Roman" w:eastAsia="Times New Roman" w:hAnsi="Times New Roman" w:cs="Times New Roman"/>
          <w:sz w:val="28"/>
          <w:szCs w:val="28"/>
          <w:lang w:val="en-US" w:eastAsia="ru-RU"/>
        </w:rPr>
        <w:t>. Mandatory instruction signs are white on red. They show entrances to runways or critical areas. Vehicles and aircraft are required to stop at these signs until the control tower gives clearance to proceed.</w:t>
      </w:r>
    </w:p>
    <w:p w:rsidR="00656A70" w:rsidRDefault="009D1257">
      <w:pPr>
        <w:numPr>
          <w:ilvl w:val="0"/>
          <w:numId w:val="12"/>
        </w:numPr>
        <w:spacing w:before="100" w:beforeAutospacing="1" w:after="100" w:afterAutospacing="1" w:line="24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Runway signs – White text on a red background. These signs identify a runway </w:t>
      </w:r>
      <w:r>
        <w:rPr>
          <w:rFonts w:ascii="Times New Roman" w:hAnsi="Times New Roman" w:cs="Times New Roman"/>
          <w:b/>
          <w:sz w:val="28"/>
          <w:szCs w:val="28"/>
          <w:lang w:val="en-US"/>
        </w:rPr>
        <w:t>intersection</w:t>
      </w:r>
      <w:r>
        <w:rPr>
          <w:rFonts w:ascii="Times New Roman" w:hAnsi="Times New Roman" w:cs="Times New Roman"/>
          <w:sz w:val="28"/>
          <w:szCs w:val="28"/>
          <w:lang w:val="en-US"/>
        </w:rPr>
        <w:t xml:space="preserve"> ahead.</w:t>
      </w:r>
    </w:p>
    <w:p w:rsidR="00656A70" w:rsidRDefault="009D1257">
      <w:pPr>
        <w:numPr>
          <w:ilvl w:val="0"/>
          <w:numId w:val="12"/>
        </w:numPr>
        <w:spacing w:before="100" w:beforeAutospacing="1" w:after="100" w:afterAutospacing="1" w:line="24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Frequency change signs – Usually a stop sign and an instruction to change to another frequency. These signs are used at airports with different areas of ground control.</w:t>
      </w:r>
    </w:p>
    <w:p w:rsidR="00656A70" w:rsidRDefault="009D1257">
      <w:pPr>
        <w:numPr>
          <w:ilvl w:val="0"/>
          <w:numId w:val="12"/>
        </w:numPr>
        <w:spacing w:after="0" w:line="24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Holding position signs – A single </w:t>
      </w:r>
      <w:r>
        <w:rPr>
          <w:rFonts w:ascii="Times New Roman" w:hAnsi="Times New Roman" w:cs="Times New Roman"/>
          <w:b/>
          <w:sz w:val="28"/>
          <w:szCs w:val="28"/>
          <w:lang w:val="en-US"/>
        </w:rPr>
        <w:t>solid</w:t>
      </w:r>
      <w:r>
        <w:rPr>
          <w:rFonts w:ascii="Times New Roman" w:hAnsi="Times New Roman" w:cs="Times New Roman"/>
          <w:sz w:val="28"/>
          <w:szCs w:val="28"/>
          <w:lang w:val="en-US"/>
        </w:rPr>
        <w:t xml:space="preserve"> yellow </w:t>
      </w:r>
      <w:r>
        <w:rPr>
          <w:rFonts w:ascii="Times New Roman" w:hAnsi="Times New Roman" w:cs="Times New Roman"/>
          <w:b/>
          <w:sz w:val="28"/>
          <w:szCs w:val="28"/>
          <w:lang w:val="en-US"/>
        </w:rPr>
        <w:t>bar</w:t>
      </w:r>
      <w:r>
        <w:rPr>
          <w:rFonts w:ascii="Times New Roman" w:hAnsi="Times New Roman" w:cs="Times New Roman"/>
          <w:sz w:val="28"/>
          <w:szCs w:val="28"/>
          <w:lang w:val="en-US"/>
        </w:rPr>
        <w:t xml:space="preserve"> across a taxiway indicates a position where ground control may require a stop. If two solid yellow bars and two </w:t>
      </w:r>
      <w:r>
        <w:rPr>
          <w:rFonts w:ascii="Times New Roman" w:hAnsi="Times New Roman" w:cs="Times New Roman"/>
          <w:b/>
          <w:sz w:val="28"/>
          <w:szCs w:val="28"/>
          <w:lang w:val="en-US"/>
        </w:rPr>
        <w:t>dashed</w:t>
      </w:r>
      <w:r>
        <w:rPr>
          <w:rFonts w:ascii="Times New Roman" w:hAnsi="Times New Roman" w:cs="Times New Roman"/>
          <w:sz w:val="28"/>
          <w:szCs w:val="28"/>
          <w:lang w:val="en-US"/>
        </w:rPr>
        <w:t xml:space="preserve"> yellow </w:t>
      </w:r>
      <w:r>
        <w:rPr>
          <w:rFonts w:ascii="Times New Roman" w:hAnsi="Times New Roman" w:cs="Times New Roman"/>
          <w:b/>
          <w:sz w:val="28"/>
          <w:szCs w:val="28"/>
          <w:lang w:val="en-US"/>
        </w:rPr>
        <w:t>bars</w:t>
      </w:r>
      <w:r>
        <w:rPr>
          <w:rFonts w:ascii="Times New Roman" w:hAnsi="Times New Roman" w:cs="Times New Roman"/>
          <w:sz w:val="28"/>
          <w:szCs w:val="28"/>
          <w:lang w:val="en-US"/>
        </w:rPr>
        <w:t xml:space="preserve"> are encountered, this indicates a holding position for a runway intersection ahead; runway holding lines must never be crossed without permission. At some airports, a line of red lights across a taxiway is used during low visibility operations to indicate holding positions. </w:t>
      </w:r>
    </w:p>
    <w:p w:rsidR="00656A70" w:rsidRDefault="009D1257">
      <w:pPr>
        <w:spacing w:after="0" w:line="240" w:lineRule="auto"/>
        <w:jc w:val="both"/>
        <w:rPr>
          <w:rFonts w:ascii="Times New Roman" w:hAnsi="Times New Roman" w:cs="Times New Roman"/>
          <w:sz w:val="28"/>
          <w:szCs w:val="28"/>
          <w:lang w:val="en-US"/>
        </w:rPr>
      </w:pPr>
      <w:r>
        <w:rPr>
          <w:rFonts w:ascii="Times New Roman" w:eastAsia="Times New Roman" w:hAnsi="Times New Roman" w:cs="Times New Roman"/>
          <w:sz w:val="28"/>
          <w:szCs w:val="28"/>
          <w:lang w:val="en-US" w:eastAsia="ru-RU"/>
        </w:rPr>
        <w:t>For night operations, taxiways at many airports are equipped with lights, although some small airports are not equipped with them.</w:t>
      </w:r>
    </w:p>
    <w:p w:rsidR="00656A70" w:rsidRDefault="009D1257">
      <w:pPr>
        <w:numPr>
          <w:ilvl w:val="0"/>
          <w:numId w:val="10"/>
        </w:numPr>
        <w:spacing w:after="0" w:line="240" w:lineRule="auto"/>
        <w:jc w:val="both"/>
        <w:rPr>
          <w:rFonts w:ascii="Times New Roman" w:hAnsi="Times New Roman" w:cs="Times New Roman"/>
          <w:sz w:val="28"/>
          <w:szCs w:val="28"/>
        </w:rPr>
      </w:pPr>
      <w:r>
        <w:rPr>
          <w:rFonts w:ascii="Times New Roman" w:hAnsi="Times New Roman" w:cs="Times New Roman"/>
          <w:b/>
          <w:bCs/>
          <w:sz w:val="28"/>
          <w:szCs w:val="28"/>
          <w:lang w:val="en-US"/>
        </w:rPr>
        <w:t>Taxiway Edge Lights:</w:t>
      </w:r>
      <w:r>
        <w:rPr>
          <w:rFonts w:ascii="Times New Roman" w:hAnsi="Times New Roman" w:cs="Times New Roman"/>
          <w:sz w:val="28"/>
          <w:szCs w:val="28"/>
          <w:lang w:val="en-US"/>
        </w:rPr>
        <w:t xml:space="preserve"> used to outline the edges of taxiways during periods of darkness or restricted visibility conditions. </w:t>
      </w:r>
      <w:r>
        <w:rPr>
          <w:rFonts w:ascii="Times New Roman" w:hAnsi="Times New Roman" w:cs="Times New Roman"/>
          <w:sz w:val="28"/>
          <w:szCs w:val="28"/>
        </w:rPr>
        <w:t xml:space="preserve">These </w:t>
      </w:r>
      <w:r>
        <w:rPr>
          <w:rFonts w:ascii="Times New Roman" w:hAnsi="Times New Roman" w:cs="Times New Roman"/>
          <w:b/>
          <w:sz w:val="28"/>
          <w:szCs w:val="28"/>
        </w:rPr>
        <w:t xml:space="preserve">fixtures </w:t>
      </w:r>
      <w:r>
        <w:rPr>
          <w:rFonts w:ascii="Times New Roman" w:hAnsi="Times New Roman" w:cs="Times New Roman"/>
          <w:sz w:val="28"/>
          <w:szCs w:val="28"/>
        </w:rPr>
        <w:t xml:space="preserve">are elevated and emit </w:t>
      </w:r>
      <w:hyperlink r:id="rId140" w:tooltip="Blue" w:history="1">
        <w:r>
          <w:rPr>
            <w:rFonts w:ascii="Times New Roman" w:hAnsi="Times New Roman" w:cs="Times New Roman"/>
            <w:sz w:val="28"/>
            <w:szCs w:val="28"/>
          </w:rPr>
          <w:t>blue</w:t>
        </w:r>
      </w:hyperlink>
      <w:r>
        <w:rPr>
          <w:rFonts w:ascii="Times New Roman" w:hAnsi="Times New Roman" w:cs="Times New Roman"/>
          <w:sz w:val="28"/>
          <w:szCs w:val="28"/>
        </w:rPr>
        <w:t xml:space="preserve"> light.</w:t>
      </w:r>
    </w:p>
    <w:p w:rsidR="00656A70" w:rsidRDefault="009D1257">
      <w:pPr>
        <w:numPr>
          <w:ilvl w:val="0"/>
          <w:numId w:val="10"/>
        </w:numPr>
        <w:spacing w:before="100" w:beforeAutospacing="1" w:after="100" w:afterAutospacing="1" w:line="240" w:lineRule="auto"/>
        <w:jc w:val="both"/>
        <w:rPr>
          <w:rFonts w:ascii="Times New Roman" w:hAnsi="Times New Roman" w:cs="Times New Roman"/>
          <w:sz w:val="28"/>
          <w:szCs w:val="28"/>
          <w:lang w:val="en-US"/>
        </w:rPr>
      </w:pPr>
      <w:r>
        <w:rPr>
          <w:rFonts w:ascii="Times New Roman" w:hAnsi="Times New Roman" w:cs="Times New Roman"/>
          <w:b/>
          <w:bCs/>
          <w:sz w:val="28"/>
          <w:szCs w:val="28"/>
          <w:lang w:val="en-US"/>
        </w:rPr>
        <w:t>Taxiway Centerline Lights:</w:t>
      </w:r>
      <w:r>
        <w:rPr>
          <w:rFonts w:ascii="Times New Roman" w:hAnsi="Times New Roman" w:cs="Times New Roman"/>
          <w:sz w:val="28"/>
          <w:szCs w:val="28"/>
          <w:lang w:val="en-US"/>
        </w:rPr>
        <w:t xml:space="preserve"> They are steady burning and emit green light located along the taxiway centerline</w:t>
      </w:r>
    </w:p>
    <w:p w:rsidR="00656A70" w:rsidRDefault="009D1257">
      <w:pPr>
        <w:numPr>
          <w:ilvl w:val="0"/>
          <w:numId w:val="10"/>
        </w:numPr>
        <w:spacing w:before="100" w:beforeAutospacing="1" w:after="100" w:afterAutospacing="1" w:line="240" w:lineRule="auto"/>
        <w:jc w:val="both"/>
        <w:rPr>
          <w:rFonts w:ascii="Times New Roman" w:hAnsi="Times New Roman" w:cs="Times New Roman"/>
          <w:sz w:val="28"/>
          <w:szCs w:val="28"/>
          <w:lang w:val="en-US"/>
        </w:rPr>
      </w:pPr>
      <w:r>
        <w:rPr>
          <w:rFonts w:ascii="Times New Roman" w:hAnsi="Times New Roman" w:cs="Times New Roman"/>
          <w:b/>
          <w:bCs/>
          <w:sz w:val="28"/>
          <w:szCs w:val="28"/>
          <w:lang w:val="en-US"/>
        </w:rPr>
        <w:t>Clearance Bar Lights:</w:t>
      </w:r>
      <w:r>
        <w:rPr>
          <w:rFonts w:ascii="Times New Roman" w:hAnsi="Times New Roman" w:cs="Times New Roman"/>
          <w:sz w:val="28"/>
          <w:szCs w:val="28"/>
          <w:lang w:val="en-US"/>
        </w:rPr>
        <w:t xml:space="preserve"> Three in-pavement steady-burning yellow lights installed at holding positions on taxiways</w:t>
      </w:r>
    </w:p>
    <w:p w:rsidR="00656A70" w:rsidRDefault="009D1257">
      <w:pPr>
        <w:numPr>
          <w:ilvl w:val="0"/>
          <w:numId w:val="10"/>
        </w:numPr>
        <w:spacing w:before="100" w:beforeAutospacing="1" w:after="100" w:afterAutospacing="1" w:line="240" w:lineRule="auto"/>
        <w:jc w:val="both"/>
        <w:rPr>
          <w:rFonts w:ascii="Times New Roman" w:hAnsi="Times New Roman" w:cs="Times New Roman"/>
          <w:sz w:val="28"/>
          <w:szCs w:val="28"/>
          <w:lang w:val="en-US"/>
        </w:rPr>
      </w:pPr>
      <w:r>
        <w:rPr>
          <w:rFonts w:ascii="Times New Roman" w:hAnsi="Times New Roman" w:cs="Times New Roman"/>
          <w:b/>
          <w:bCs/>
          <w:sz w:val="28"/>
          <w:szCs w:val="28"/>
          <w:lang w:val="en-US"/>
        </w:rPr>
        <w:t>Runway Guard Lights:</w:t>
      </w:r>
      <w:r>
        <w:rPr>
          <w:rFonts w:ascii="Times New Roman" w:hAnsi="Times New Roman" w:cs="Times New Roman"/>
          <w:sz w:val="28"/>
          <w:szCs w:val="28"/>
          <w:lang w:val="en-US"/>
        </w:rPr>
        <w:t xml:space="preserve"> Either a pair of elevated flashing yellow lights installed on either side of the taxiway, or a row of in-pavement yellow lights installed </w:t>
      </w:r>
      <w:r>
        <w:rPr>
          <w:rFonts w:ascii="Times New Roman" w:hAnsi="Times New Roman" w:cs="Times New Roman"/>
          <w:sz w:val="28"/>
          <w:szCs w:val="28"/>
          <w:lang w:val="en-US"/>
        </w:rPr>
        <w:lastRenderedPageBreak/>
        <w:t>across the entire taxiway, at the runway holding position marking at taxiway/runway intersections.</w:t>
      </w:r>
    </w:p>
    <w:p w:rsidR="00656A70" w:rsidRDefault="009D1257">
      <w:pPr>
        <w:numPr>
          <w:ilvl w:val="0"/>
          <w:numId w:val="10"/>
        </w:numPr>
        <w:spacing w:after="0" w:line="240" w:lineRule="auto"/>
        <w:jc w:val="both"/>
        <w:rPr>
          <w:rFonts w:ascii="Times New Roman" w:eastAsia="Times New Roman" w:hAnsi="Times New Roman" w:cs="Times New Roman"/>
          <w:sz w:val="28"/>
          <w:szCs w:val="28"/>
          <w:lang w:val="en-US" w:eastAsia="ru-RU"/>
        </w:rPr>
      </w:pPr>
      <w:r>
        <w:rPr>
          <w:rFonts w:ascii="Times New Roman" w:hAnsi="Times New Roman" w:cs="Times New Roman"/>
          <w:b/>
          <w:bCs/>
          <w:sz w:val="28"/>
          <w:szCs w:val="28"/>
          <w:lang w:val="en-US"/>
        </w:rPr>
        <w:t>Stop Bar Lights:</w:t>
      </w:r>
      <w:r>
        <w:rPr>
          <w:rFonts w:ascii="Times New Roman" w:hAnsi="Times New Roman" w:cs="Times New Roman"/>
          <w:sz w:val="28"/>
          <w:szCs w:val="28"/>
          <w:lang w:val="en-US"/>
        </w:rPr>
        <w:t xml:space="preserve"> A row of red, unidirectional, steady-burning in-pavement lights installed across the entire taxiway at the runway holding position, and elevated steady-burning red lights on each side used in low visibility conditions. </w:t>
      </w:r>
    </w:p>
    <w:p w:rsidR="00656A70" w:rsidRDefault="009D1257">
      <w:pPr>
        <w:spacing w:after="0" w:line="240" w:lineRule="auto"/>
        <w:ind w:firstLine="709"/>
        <w:jc w:val="both"/>
        <w:rPr>
          <w:rFonts w:ascii="Times New Roman" w:eastAsia="Calibri" w:hAnsi="Times New Roman" w:cs="Times New Roman"/>
          <w:sz w:val="28"/>
          <w:szCs w:val="26"/>
          <w:lang w:val="en-US"/>
        </w:rPr>
      </w:pPr>
      <w:r>
        <w:rPr>
          <w:rFonts w:ascii="Times New Roman" w:eastAsia="Times New Roman" w:hAnsi="Times New Roman" w:cs="Times New Roman"/>
          <w:sz w:val="28"/>
          <w:szCs w:val="28"/>
          <w:lang w:val="en-US" w:eastAsia="ru-RU"/>
        </w:rPr>
        <w:t>Taxiway edge lights are spaced 75 feet apart. These lights can be closer together at taxiway intersections. On straight segments, Taxiway Centerline Lights are spaced at either 50 or 100 foot intervals depending on the minimum authorized visibility. On curved taxiway segments, Taxiway Centerline Lights may be required to be closer together.</w:t>
      </w:r>
    </w:p>
    <w:p w:rsidR="00656A70" w:rsidRDefault="009D1257">
      <w:pPr>
        <w:spacing w:after="0" w:line="240" w:lineRule="auto"/>
        <w:ind w:firstLine="709"/>
        <w:jc w:val="both"/>
        <w:rPr>
          <w:rFonts w:ascii="Times New Roman" w:eastAsia="Calibri" w:hAnsi="Times New Roman" w:cs="Times New Roman"/>
          <w:b/>
          <w:bCs/>
          <w:sz w:val="28"/>
          <w:szCs w:val="26"/>
          <w:lang w:val="en-US"/>
        </w:rPr>
      </w:pPr>
      <w:r>
        <w:rPr>
          <w:rFonts w:ascii="Times New Roman" w:eastAsia="Calibri" w:hAnsi="Times New Roman" w:cs="Times New Roman"/>
          <w:b/>
          <w:bCs/>
          <w:sz w:val="28"/>
          <w:szCs w:val="26"/>
          <w:lang w:val="en-US"/>
        </w:rPr>
        <w:t>III. Make the summary of the text. Use the following phrases:</w:t>
      </w:r>
    </w:p>
    <w:tbl>
      <w:tblPr>
        <w:tblStyle w:val="af4"/>
        <w:tblW w:w="9345" w:type="dxa"/>
        <w:tblLayout w:type="fixed"/>
        <w:tblLook w:val="04A0" w:firstRow="1" w:lastRow="0" w:firstColumn="1" w:lastColumn="0" w:noHBand="0" w:noVBand="1"/>
      </w:tblPr>
      <w:tblGrid>
        <w:gridCol w:w="4672"/>
        <w:gridCol w:w="4673"/>
      </w:tblGrid>
      <w:tr w:rsidR="00656A70">
        <w:trPr>
          <w:trHeight w:val="1532"/>
        </w:trPr>
        <w:tc>
          <w:tcPr>
            <w:tcW w:w="4672" w:type="dxa"/>
          </w:tcPr>
          <w:p w:rsidR="00656A70" w:rsidRDefault="009D1257">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text </w:t>
            </w:r>
          </w:p>
          <w:p w:rsidR="00656A70" w:rsidRDefault="00656A70">
            <w:pPr>
              <w:spacing w:after="0" w:line="240" w:lineRule="auto"/>
              <w:ind w:firstLine="709"/>
              <w:jc w:val="both"/>
              <w:rPr>
                <w:rFonts w:ascii="Times New Roman" w:eastAsia="Calibri" w:hAnsi="Times New Roman" w:cs="Times New Roman"/>
                <w:sz w:val="28"/>
                <w:szCs w:val="26"/>
                <w:lang w:val="en-US"/>
              </w:rPr>
            </w:pPr>
          </w:p>
          <w:p w:rsidR="00656A70" w:rsidRDefault="00656A70">
            <w:pPr>
              <w:spacing w:after="0" w:line="240" w:lineRule="auto"/>
              <w:ind w:firstLine="709"/>
              <w:jc w:val="both"/>
              <w:rPr>
                <w:rFonts w:ascii="Times New Roman" w:eastAsia="Calibri" w:hAnsi="Times New Roman" w:cs="Times New Roman"/>
                <w:sz w:val="28"/>
                <w:szCs w:val="26"/>
                <w:lang w:val="en-US"/>
              </w:rPr>
            </w:pPr>
          </w:p>
        </w:tc>
        <w:tc>
          <w:tcPr>
            <w:tcW w:w="4672" w:type="dxa"/>
          </w:tcPr>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is about…</w:t>
            </w:r>
          </w:p>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deals with…</w:t>
            </w:r>
          </w:p>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presents…</w:t>
            </w:r>
          </w:p>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describes…</w:t>
            </w:r>
          </w:p>
        </w:tc>
      </w:tr>
      <w:tr w:rsidR="00656A70" w:rsidRPr="009D1257">
        <w:trPr>
          <w:trHeight w:val="1242"/>
        </w:trPr>
        <w:tc>
          <w:tcPr>
            <w:tcW w:w="4672" w:type="dxa"/>
          </w:tcPr>
          <w:p w:rsidR="00656A70" w:rsidRDefault="009D1257">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text</w:t>
            </w:r>
          </w:p>
        </w:tc>
        <w:tc>
          <w:tcPr>
            <w:tcW w:w="4672" w:type="dxa"/>
          </w:tcPr>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reader gets to know…</w:t>
            </w:r>
          </w:p>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reader is confronted with…</w:t>
            </w:r>
          </w:p>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reader is told about</w:t>
            </w:r>
          </w:p>
        </w:tc>
      </w:tr>
      <w:tr w:rsidR="00656A70">
        <w:trPr>
          <w:trHeight w:val="1242"/>
        </w:trPr>
        <w:tc>
          <w:tcPr>
            <w:tcW w:w="4672" w:type="dxa"/>
          </w:tcPr>
          <w:p w:rsidR="00656A70" w:rsidRDefault="009D1257">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author </w:t>
            </w:r>
          </w:p>
        </w:tc>
        <w:tc>
          <w:tcPr>
            <w:tcW w:w="4672" w:type="dxa"/>
          </w:tcPr>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says, states, points out that…</w:t>
            </w:r>
          </w:p>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claims, believes, thinks that…</w:t>
            </w:r>
          </w:p>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describes, explains, makes clear that…</w:t>
            </w:r>
          </w:p>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uses examples to confirm/prove that…</w:t>
            </w:r>
          </w:p>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analyses/comments on…</w:t>
            </w:r>
          </w:p>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tries to express…</w:t>
            </w:r>
          </w:p>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compares X to Y</w:t>
            </w:r>
          </w:p>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tries to convince the reader that…</w:t>
            </w:r>
          </w:p>
          <w:p w:rsidR="00656A70" w:rsidRDefault="009D1257">
            <w:pPr>
              <w:numPr>
                <w:ilvl w:val="0"/>
                <w:numId w:val="1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concludes that…</w:t>
            </w:r>
          </w:p>
        </w:tc>
      </w:tr>
    </w:tbl>
    <w:p w:rsidR="00656A70" w:rsidRDefault="00656A70">
      <w:pPr>
        <w:spacing w:after="0" w:line="240" w:lineRule="auto"/>
        <w:ind w:firstLine="709"/>
        <w:jc w:val="both"/>
        <w:rPr>
          <w:rFonts w:ascii="Times New Roman" w:eastAsia="Calibri" w:hAnsi="Times New Roman" w:cs="Times New Roman"/>
          <w:bCs/>
          <w:sz w:val="28"/>
          <w:szCs w:val="26"/>
          <w:lang w:val="en-US"/>
        </w:rPr>
      </w:pPr>
    </w:p>
    <w:p w:rsidR="00656A70" w:rsidRDefault="009D1257">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About the structure of the text:</w:t>
      </w:r>
    </w:p>
    <w:p w:rsidR="00656A70" w:rsidRDefault="009D1257">
      <w:pPr>
        <w:numPr>
          <w:ilvl w:val="0"/>
          <w:numId w:val="14"/>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text consists of…/is divided into…</w:t>
      </w:r>
    </w:p>
    <w:p w:rsidR="00656A70" w:rsidRDefault="009D1257">
      <w:pPr>
        <w:numPr>
          <w:ilvl w:val="0"/>
          <w:numId w:val="14"/>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first paragraph, the author introduces…</w:t>
      </w:r>
    </w:p>
    <w:p w:rsidR="00656A70" w:rsidRDefault="009D1257">
      <w:pPr>
        <w:numPr>
          <w:ilvl w:val="0"/>
          <w:numId w:val="14"/>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second part of the text/paragraph, the author describes…</w:t>
      </w:r>
    </w:p>
    <w:p w:rsidR="00656A70" w:rsidRDefault="009D1257">
      <w:pPr>
        <w:numPr>
          <w:ilvl w:val="0"/>
          <w:numId w:val="14"/>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Another example can be found in paragraph…</w:t>
      </w:r>
    </w:p>
    <w:p w:rsidR="00656A70" w:rsidRDefault="009D1257">
      <w:pPr>
        <w:numPr>
          <w:ilvl w:val="0"/>
          <w:numId w:val="14"/>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As a result</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w:t>
      </w:r>
    </w:p>
    <w:p w:rsidR="00656A70" w:rsidRDefault="009D1257">
      <w:pPr>
        <w:numPr>
          <w:ilvl w:val="0"/>
          <w:numId w:val="14"/>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To sum up/to conclude…</w:t>
      </w:r>
    </w:p>
    <w:p w:rsidR="00656A70" w:rsidRDefault="009D1257">
      <w:pPr>
        <w:numPr>
          <w:ilvl w:val="0"/>
          <w:numId w:val="14"/>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conclusion, the author sums up the main ideas…</w:t>
      </w:r>
    </w:p>
    <w:p w:rsidR="00656A70" w:rsidRDefault="009D1257">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IV. Make up your own CV using the basic structure and vocabulary.</w:t>
      </w:r>
    </w:p>
    <w:p w:rsidR="00656A70" w:rsidRDefault="009D1257">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Basic CV structure:</w:t>
      </w:r>
    </w:p>
    <w:p w:rsidR="00656A70" w:rsidRDefault="009D1257">
      <w:pPr>
        <w:numPr>
          <w:ilvl w:val="0"/>
          <w:numId w:val="15"/>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lastRenderedPageBreak/>
        <w:t>Personal information - личная информация</w:t>
      </w:r>
    </w:p>
    <w:p w:rsidR="00656A70" w:rsidRDefault="009D1257">
      <w:pPr>
        <w:numPr>
          <w:ilvl w:val="0"/>
          <w:numId w:val="15"/>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Objectiv</w:t>
      </w:r>
      <w:r>
        <w:rPr>
          <w:rFonts w:ascii="Times New Roman" w:eastAsia="Calibri" w:hAnsi="Times New Roman" w:cs="Times New Roman"/>
          <w:bCs/>
          <w:sz w:val="28"/>
          <w:szCs w:val="26"/>
          <w:lang w:val="en-US"/>
        </w:rPr>
        <w:t xml:space="preserve">e- </w:t>
      </w:r>
      <w:r>
        <w:rPr>
          <w:rFonts w:ascii="Times New Roman" w:eastAsia="Calibri" w:hAnsi="Times New Roman" w:cs="Times New Roman"/>
          <w:bCs/>
          <w:sz w:val="28"/>
          <w:szCs w:val="26"/>
        </w:rPr>
        <w:t>цель</w:t>
      </w:r>
    </w:p>
    <w:p w:rsidR="00656A70" w:rsidRDefault="009D1257">
      <w:pPr>
        <w:numPr>
          <w:ilvl w:val="0"/>
          <w:numId w:val="15"/>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Education -образование</w:t>
      </w:r>
    </w:p>
    <w:p w:rsidR="00656A70" w:rsidRDefault="009D1257">
      <w:pPr>
        <w:numPr>
          <w:ilvl w:val="0"/>
          <w:numId w:val="15"/>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Qualifications - дополнительная квалификация</w:t>
      </w:r>
    </w:p>
    <w:p w:rsidR="00656A70" w:rsidRDefault="009D1257">
      <w:pPr>
        <w:numPr>
          <w:ilvl w:val="0"/>
          <w:numId w:val="15"/>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Work experience - опыт работы</w:t>
      </w:r>
    </w:p>
    <w:p w:rsidR="00656A70" w:rsidRDefault="009D1257">
      <w:pPr>
        <w:numPr>
          <w:ilvl w:val="0"/>
          <w:numId w:val="15"/>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Personal qualities - личные качества</w:t>
      </w:r>
    </w:p>
    <w:p w:rsidR="00656A70" w:rsidRDefault="009D1257">
      <w:pPr>
        <w:numPr>
          <w:ilvl w:val="0"/>
          <w:numId w:val="15"/>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Special skills - специальные навыки</w:t>
      </w:r>
    </w:p>
    <w:p w:rsidR="00656A70" w:rsidRDefault="009D1257">
      <w:pPr>
        <w:numPr>
          <w:ilvl w:val="0"/>
          <w:numId w:val="15"/>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Awards - награды</w:t>
      </w:r>
    </w:p>
    <w:p w:rsidR="00656A70" w:rsidRDefault="009D1257">
      <w:pPr>
        <w:numPr>
          <w:ilvl w:val="0"/>
          <w:numId w:val="15"/>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Research experience - научная деятельность</w:t>
      </w:r>
    </w:p>
    <w:p w:rsidR="00656A70" w:rsidRDefault="009D1257">
      <w:pPr>
        <w:numPr>
          <w:ilvl w:val="0"/>
          <w:numId w:val="15"/>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Publications -публикации</w:t>
      </w:r>
    </w:p>
    <w:p w:rsidR="00656A70" w:rsidRDefault="009D1257">
      <w:pPr>
        <w:numPr>
          <w:ilvl w:val="0"/>
          <w:numId w:val="15"/>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Memberships - членство в организациях</w:t>
      </w:r>
    </w:p>
    <w:p w:rsidR="00656A70" w:rsidRDefault="009D1257">
      <w:pPr>
        <w:numPr>
          <w:ilvl w:val="0"/>
          <w:numId w:val="15"/>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References – рекомендации</w:t>
      </w:r>
    </w:p>
    <w:p w:rsidR="00656A70" w:rsidRDefault="009D1257">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Vocabulary</w:t>
      </w:r>
      <w:r>
        <w:rPr>
          <w:rFonts w:ascii="Times New Roman" w:eastAsia="Calibri" w:hAnsi="Times New Roman" w:cs="Times New Roman"/>
          <w:bCs/>
          <w:sz w:val="28"/>
          <w:szCs w:val="26"/>
        </w:rPr>
        <w:t>:</w:t>
      </w:r>
    </w:p>
    <w:p w:rsidR="00656A70" w:rsidRDefault="009D1257">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Marital</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status</w:t>
      </w:r>
      <w:r>
        <w:rPr>
          <w:rFonts w:ascii="Times New Roman" w:eastAsia="Calibri" w:hAnsi="Times New Roman" w:cs="Times New Roman"/>
          <w:bCs/>
          <w:sz w:val="28"/>
          <w:szCs w:val="26"/>
        </w:rPr>
        <w:t xml:space="preserve"> – семейное положение</w:t>
      </w:r>
    </w:p>
    <w:p w:rsidR="00656A70" w:rsidRDefault="009D1257">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Married</w:t>
      </w:r>
      <w:r>
        <w:rPr>
          <w:rFonts w:ascii="Times New Roman" w:eastAsia="Calibri" w:hAnsi="Times New Roman" w:cs="Times New Roman"/>
          <w:bCs/>
          <w:sz w:val="28"/>
          <w:szCs w:val="26"/>
        </w:rPr>
        <w:t xml:space="preserve"> - женат/замужем</w:t>
      </w:r>
      <w:r>
        <w:rPr>
          <w:rFonts w:ascii="Times New Roman" w:eastAsia="Calibri" w:hAnsi="Times New Roman" w:cs="Times New Roman"/>
          <w:bCs/>
          <w:sz w:val="28"/>
          <w:szCs w:val="26"/>
        </w:rPr>
        <w:tab/>
      </w:r>
    </w:p>
    <w:p w:rsidR="00656A70" w:rsidRDefault="009D1257">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Single</w:t>
      </w:r>
      <w:r>
        <w:rPr>
          <w:rFonts w:ascii="Times New Roman" w:eastAsia="Calibri" w:hAnsi="Times New Roman" w:cs="Times New Roman"/>
          <w:bCs/>
          <w:sz w:val="28"/>
          <w:szCs w:val="26"/>
        </w:rPr>
        <w:t xml:space="preserve"> – холост</w:t>
      </w:r>
    </w:p>
    <w:p w:rsidR="00656A70" w:rsidRDefault="009D1257">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To</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obtain</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a</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position</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as</w:t>
      </w:r>
      <w:r>
        <w:rPr>
          <w:rFonts w:ascii="Times New Roman" w:eastAsia="Calibri" w:hAnsi="Times New Roman" w:cs="Times New Roman"/>
          <w:bCs/>
          <w:sz w:val="28"/>
          <w:szCs w:val="26"/>
        </w:rPr>
        <w:t xml:space="preserve"> - получить должность в качестве</w:t>
      </w:r>
    </w:p>
    <w:p w:rsidR="00656A70" w:rsidRDefault="009D1257">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rPr>
        <w:t>To apply skills as - применить навыки в качестве</w:t>
      </w:r>
    </w:p>
    <w:p w:rsidR="00656A70" w:rsidRDefault="009D1257">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Bachelor’s degree of Science – </w:t>
      </w:r>
      <w:r>
        <w:rPr>
          <w:rFonts w:ascii="Times New Roman" w:eastAsia="Calibri" w:hAnsi="Times New Roman" w:cs="Times New Roman"/>
          <w:bCs/>
          <w:sz w:val="28"/>
          <w:szCs w:val="26"/>
        </w:rPr>
        <w:t>степень</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бакалавра</w:t>
      </w:r>
    </w:p>
    <w:p w:rsidR="00656A70" w:rsidRDefault="009D1257">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Master’s degree of Science – степень </w:t>
      </w:r>
      <w:r>
        <w:rPr>
          <w:rFonts w:ascii="Times New Roman" w:eastAsia="Calibri" w:hAnsi="Times New Roman" w:cs="Times New Roman"/>
          <w:bCs/>
          <w:sz w:val="28"/>
          <w:szCs w:val="26"/>
        </w:rPr>
        <w:t>магистра</w:t>
      </w:r>
    </w:p>
    <w:p w:rsidR="00656A70" w:rsidRDefault="009D1257">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Diploma in Engineering – </w:t>
      </w:r>
      <w:r>
        <w:rPr>
          <w:rFonts w:ascii="Times New Roman" w:eastAsia="Calibri" w:hAnsi="Times New Roman" w:cs="Times New Roman"/>
          <w:bCs/>
          <w:sz w:val="28"/>
          <w:szCs w:val="26"/>
        </w:rPr>
        <w:t>диплом</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инженера</w:t>
      </w:r>
    </w:p>
    <w:p w:rsidR="00656A70" w:rsidRDefault="009D1257">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Building Engineer – </w:t>
      </w:r>
      <w:r>
        <w:rPr>
          <w:rFonts w:ascii="Times New Roman" w:eastAsia="Calibri" w:hAnsi="Times New Roman" w:cs="Times New Roman"/>
          <w:bCs/>
          <w:sz w:val="28"/>
          <w:szCs w:val="26"/>
        </w:rPr>
        <w:t>инженер</w:t>
      </w:r>
      <w:r>
        <w:rPr>
          <w:rFonts w:ascii="Times New Roman" w:eastAsia="Calibri" w:hAnsi="Times New Roman" w:cs="Times New Roman"/>
          <w:bCs/>
          <w:sz w:val="28"/>
          <w:szCs w:val="26"/>
          <w:lang w:val="en-US"/>
        </w:rPr>
        <w:t>-</w:t>
      </w:r>
      <w:r>
        <w:rPr>
          <w:rFonts w:ascii="Times New Roman" w:eastAsia="Calibri" w:hAnsi="Times New Roman" w:cs="Times New Roman"/>
          <w:bCs/>
          <w:sz w:val="28"/>
          <w:szCs w:val="26"/>
        </w:rPr>
        <w:t>строитель</w:t>
      </w:r>
    </w:p>
    <w:p w:rsidR="00656A70" w:rsidRDefault="009D1257">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Chief</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Engineer</w:t>
      </w:r>
      <w:r>
        <w:rPr>
          <w:rFonts w:ascii="Times New Roman" w:eastAsia="Calibri" w:hAnsi="Times New Roman" w:cs="Times New Roman"/>
          <w:bCs/>
          <w:sz w:val="28"/>
          <w:szCs w:val="26"/>
        </w:rPr>
        <w:t xml:space="preserve"> – главный инженер</w:t>
      </w:r>
    </w:p>
    <w:p w:rsidR="00656A70" w:rsidRDefault="009D1257">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HR</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Manager</w:t>
      </w:r>
      <w:r>
        <w:rPr>
          <w:rFonts w:ascii="Times New Roman" w:eastAsia="Calibri" w:hAnsi="Times New Roman" w:cs="Times New Roman"/>
          <w:bCs/>
          <w:sz w:val="28"/>
          <w:szCs w:val="26"/>
        </w:rPr>
        <w:t xml:space="preserve"> – менеджер по подбору персонала</w:t>
      </w:r>
    </w:p>
    <w:p w:rsidR="00656A70" w:rsidRDefault="009D1257">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Accountant – </w:t>
      </w:r>
      <w:r>
        <w:rPr>
          <w:rFonts w:ascii="Times New Roman" w:eastAsia="Calibri" w:hAnsi="Times New Roman" w:cs="Times New Roman"/>
          <w:bCs/>
          <w:sz w:val="28"/>
          <w:szCs w:val="26"/>
        </w:rPr>
        <w:t>бухгалтер</w:t>
      </w:r>
    </w:p>
    <w:p w:rsidR="00656A70" w:rsidRDefault="009D1257">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Broad experience in – </w:t>
      </w:r>
      <w:r>
        <w:rPr>
          <w:rFonts w:ascii="Times New Roman" w:eastAsia="Calibri" w:hAnsi="Times New Roman" w:cs="Times New Roman"/>
          <w:bCs/>
          <w:sz w:val="28"/>
          <w:szCs w:val="26"/>
        </w:rPr>
        <w:t>обширный</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опыт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в</w:t>
      </w:r>
    </w:p>
    <w:p w:rsidR="00656A70" w:rsidRDefault="009D1257">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Strong skills - </w:t>
      </w:r>
      <w:r>
        <w:rPr>
          <w:rFonts w:ascii="Times New Roman" w:eastAsia="Calibri" w:hAnsi="Times New Roman" w:cs="Times New Roman"/>
          <w:sz w:val="28"/>
          <w:szCs w:val="26"/>
        </w:rPr>
        <w:t>уверенные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навыки</w:t>
      </w:r>
      <w:r>
        <w:rPr>
          <w:rFonts w:ascii="Times New Roman" w:eastAsia="Calibri" w:hAnsi="Times New Roman" w:cs="Times New Roman"/>
          <w:sz w:val="28"/>
          <w:szCs w:val="26"/>
          <w:lang w:val="en-US"/>
        </w:rPr>
        <w:tab/>
      </w:r>
    </w:p>
    <w:p w:rsidR="00656A70" w:rsidRDefault="009D1257">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Solid academic foundation of key concepts in - </w:t>
      </w:r>
      <w:r>
        <w:rPr>
          <w:rFonts w:ascii="Times New Roman" w:eastAsia="Calibri" w:hAnsi="Times New Roman" w:cs="Times New Roman"/>
          <w:sz w:val="28"/>
          <w:szCs w:val="26"/>
        </w:rPr>
        <w:t>прочная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теоретическая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база</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основных</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вопросах</w:t>
      </w:r>
    </w:p>
    <w:p w:rsidR="00656A70" w:rsidRDefault="009D1257">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Adaptable</w:t>
      </w:r>
      <w:r>
        <w:rPr>
          <w:rFonts w:ascii="Times New Roman" w:eastAsia="Calibri" w:hAnsi="Times New Roman" w:cs="Times New Roman"/>
          <w:sz w:val="28"/>
          <w:szCs w:val="26"/>
        </w:rPr>
        <w:t xml:space="preserve"> - способен быстро адаптироваться</w:t>
      </w:r>
    </w:p>
    <w:p w:rsidR="00656A70" w:rsidRDefault="009D1257">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Broadminded- с широкими взглядами, интересами</w:t>
      </w:r>
    </w:p>
    <w:p w:rsidR="00656A70" w:rsidRDefault="009D1257">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Competitive- конкурентоспособный</w:t>
      </w:r>
    </w:p>
    <w:p w:rsidR="00656A70" w:rsidRDefault="009D1257">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fill</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position</w:t>
      </w:r>
      <w:r>
        <w:rPr>
          <w:rFonts w:ascii="Times New Roman" w:eastAsia="Calibri" w:hAnsi="Times New Roman" w:cs="Times New Roman"/>
          <w:sz w:val="28"/>
          <w:szCs w:val="26"/>
        </w:rPr>
        <w:t xml:space="preserve"> - заполнить вакансию</w:t>
      </w:r>
    </w:p>
    <w:p w:rsidR="00656A70" w:rsidRDefault="009D1257">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join</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the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company</w:t>
      </w:r>
      <w:r>
        <w:rPr>
          <w:rFonts w:ascii="Times New Roman" w:eastAsia="Calibri" w:hAnsi="Times New Roman" w:cs="Times New Roman"/>
          <w:sz w:val="28"/>
          <w:szCs w:val="26"/>
        </w:rPr>
        <w:t xml:space="preserve"> - поступить на работу в компанию</w:t>
      </w:r>
    </w:p>
    <w:p w:rsidR="00656A70" w:rsidRDefault="009D1257">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Full</w:t>
      </w:r>
      <w:r>
        <w:rPr>
          <w:rFonts w:ascii="Times New Roman" w:eastAsia="Calibri" w:hAnsi="Times New Roman" w:cs="Times New Roman"/>
          <w:sz w:val="28"/>
          <w:szCs w:val="26"/>
        </w:rPr>
        <w:t>-</w:t>
      </w:r>
      <w:r>
        <w:rPr>
          <w:rFonts w:ascii="Times New Roman" w:eastAsia="Calibri" w:hAnsi="Times New Roman" w:cs="Times New Roman"/>
          <w:sz w:val="28"/>
          <w:szCs w:val="26"/>
          <w:lang w:val="en-US"/>
        </w:rPr>
        <w:t>time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employment</w:t>
      </w:r>
      <w:r>
        <w:rPr>
          <w:rFonts w:ascii="Times New Roman" w:eastAsia="Calibri" w:hAnsi="Times New Roman" w:cs="Times New Roman"/>
          <w:sz w:val="28"/>
          <w:szCs w:val="26"/>
        </w:rPr>
        <w:t xml:space="preserve"> - работа на полный рабочий день</w:t>
      </w:r>
    </w:p>
    <w:p w:rsidR="00656A70" w:rsidRDefault="009D1257">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Part</w:t>
      </w:r>
      <w:r>
        <w:rPr>
          <w:rFonts w:ascii="Times New Roman" w:eastAsia="Calibri" w:hAnsi="Times New Roman" w:cs="Times New Roman"/>
          <w:sz w:val="28"/>
          <w:szCs w:val="26"/>
        </w:rPr>
        <w:t>-</w:t>
      </w:r>
      <w:r>
        <w:rPr>
          <w:rFonts w:ascii="Times New Roman" w:eastAsia="Calibri" w:hAnsi="Times New Roman" w:cs="Times New Roman"/>
          <w:sz w:val="28"/>
          <w:szCs w:val="26"/>
          <w:lang w:val="en-US"/>
        </w:rPr>
        <w:t>time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employment</w:t>
      </w:r>
      <w:r>
        <w:rPr>
          <w:rFonts w:ascii="Times New Roman" w:eastAsia="Calibri" w:hAnsi="Times New Roman" w:cs="Times New Roman"/>
          <w:sz w:val="28"/>
          <w:szCs w:val="26"/>
        </w:rPr>
        <w:t xml:space="preserve"> - работа по совместительству</w:t>
      </w:r>
    </w:p>
    <w:p w:rsidR="00656A70" w:rsidRDefault="009D1257">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Work in the capacity of - </w:t>
      </w:r>
      <w:r>
        <w:rPr>
          <w:rFonts w:ascii="Times New Roman" w:eastAsia="Calibri" w:hAnsi="Times New Roman" w:cs="Times New Roman"/>
          <w:sz w:val="28"/>
          <w:szCs w:val="26"/>
        </w:rPr>
        <w:t>работать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качестве</w:t>
      </w:r>
      <w:r>
        <w:rPr>
          <w:rFonts w:ascii="Times New Roman" w:eastAsia="Calibri" w:hAnsi="Times New Roman" w:cs="Times New Roman"/>
          <w:sz w:val="28"/>
          <w:szCs w:val="26"/>
          <w:lang w:val="en-US"/>
        </w:rPr>
        <w:tab/>
      </w:r>
    </w:p>
    <w:p w:rsidR="00656A70" w:rsidRDefault="009D1257">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Fluency in foreign languages - уровень владения иностранными языками</w:t>
      </w:r>
    </w:p>
    <w:p w:rsidR="00656A70" w:rsidRDefault="009D1257">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Native — родной язык</w:t>
      </w:r>
    </w:p>
    <w:p w:rsidR="00656A70" w:rsidRDefault="009D1257">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Fluent — свободно владеете</w:t>
      </w:r>
    </w:p>
    <w:p w:rsidR="00656A70" w:rsidRDefault="009D1257">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Working knowledge — можете читать и говорить, но не свободно</w:t>
      </w:r>
    </w:p>
    <w:p w:rsidR="00656A70" w:rsidRDefault="009D1257">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Basic knowledge — </w:t>
      </w:r>
      <w:r>
        <w:rPr>
          <w:rFonts w:ascii="Times New Roman" w:eastAsia="Calibri" w:hAnsi="Times New Roman" w:cs="Times New Roman"/>
          <w:sz w:val="28"/>
          <w:szCs w:val="26"/>
        </w:rPr>
        <w:t>читаете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со</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словарем</w:t>
      </w:r>
    </w:p>
    <w:p w:rsidR="00656A70" w:rsidRDefault="009D1257">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lastRenderedPageBreak/>
        <w:t xml:space="preserve">Knowledge of particular computer applications – </w:t>
      </w:r>
      <w:r>
        <w:rPr>
          <w:rFonts w:ascii="Times New Roman" w:eastAsia="Calibri" w:hAnsi="Times New Roman" w:cs="Times New Roman"/>
          <w:sz w:val="28"/>
          <w:szCs w:val="26"/>
        </w:rPr>
        <w:t>уровень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владения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ПК</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знание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программ</w:t>
      </w:r>
    </w:p>
    <w:p w:rsidR="00656A70" w:rsidRDefault="00656A70">
      <w:pPr>
        <w:spacing w:after="0" w:line="240" w:lineRule="auto"/>
        <w:ind w:firstLine="709"/>
        <w:jc w:val="both"/>
        <w:rPr>
          <w:rFonts w:ascii="Times New Roman" w:eastAsia="Calibri" w:hAnsi="Times New Roman" w:cs="Times New Roman"/>
          <w:sz w:val="28"/>
          <w:szCs w:val="26"/>
          <w:lang w:val="en-US"/>
        </w:rPr>
      </w:pPr>
    </w:p>
    <w:p w:rsidR="00656A70" w:rsidRDefault="009D1257">
      <w:pPr>
        <w:spacing w:after="0" w:line="240" w:lineRule="auto"/>
        <w:ind w:firstLine="709"/>
        <w:jc w:val="center"/>
        <w:rPr>
          <w:rFonts w:ascii="Times New Roman" w:eastAsia="Calibri" w:hAnsi="Times New Roman" w:cs="Times New Roman"/>
          <w:b/>
          <w:sz w:val="28"/>
          <w:szCs w:val="26"/>
          <w:lang w:val="en-US"/>
        </w:rPr>
      </w:pPr>
      <w:r>
        <w:rPr>
          <w:rFonts w:ascii="Times New Roman" w:eastAsia="Calibri" w:hAnsi="Times New Roman" w:cs="Times New Roman"/>
          <w:b/>
          <w:sz w:val="28"/>
          <w:szCs w:val="26"/>
        </w:rPr>
        <w:t>С</w:t>
      </w:r>
      <w:r>
        <w:rPr>
          <w:rFonts w:ascii="Times New Roman" w:eastAsia="Calibri" w:hAnsi="Times New Roman" w:cs="Times New Roman"/>
          <w:b/>
          <w:sz w:val="28"/>
          <w:szCs w:val="26"/>
          <w:lang w:val="en-US"/>
        </w:rPr>
        <w:t>V</w:t>
      </w:r>
    </w:p>
    <w:p w:rsidR="00656A70" w:rsidRDefault="009D1257">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Laura Brown</w:t>
      </w:r>
    </w:p>
    <w:p w:rsidR="00656A70" w:rsidRDefault="009D1257">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Graphic Designer</w:t>
      </w:r>
    </w:p>
    <w:p w:rsidR="00656A70" w:rsidRDefault="00656A70">
      <w:pPr>
        <w:spacing w:after="0" w:line="240" w:lineRule="auto"/>
        <w:ind w:firstLine="709"/>
        <w:jc w:val="both"/>
        <w:rPr>
          <w:rFonts w:ascii="Times New Roman" w:eastAsia="Calibri" w:hAnsi="Times New Roman" w:cs="Times New Roman"/>
          <w:bCs/>
          <w:sz w:val="28"/>
          <w:szCs w:val="26"/>
          <w:lang w:val="en-US"/>
        </w:rPr>
      </w:pPr>
    </w:p>
    <w:tbl>
      <w:tblPr>
        <w:tblW w:w="9571" w:type="dxa"/>
        <w:tblLayout w:type="fixed"/>
        <w:tblLook w:val="04A0" w:firstRow="1" w:lastRow="0" w:firstColumn="1" w:lastColumn="0" w:noHBand="0" w:noVBand="1"/>
      </w:tblPr>
      <w:tblGrid>
        <w:gridCol w:w="3652"/>
        <w:gridCol w:w="5919"/>
      </w:tblGrid>
      <w:tr w:rsidR="00656A70">
        <w:tc>
          <w:tcPr>
            <w:tcW w:w="3652" w:type="dxa"/>
          </w:tcPr>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Adobe Creative Suite</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Photoshop</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In-Design</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Illustrator</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MAC CS4/CS5</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Flash</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3D animation</w:t>
            </w:r>
          </w:p>
        </w:tc>
        <w:tc>
          <w:tcPr>
            <w:tcW w:w="5918" w:type="dxa"/>
          </w:tcPr>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A highly talented, driven and flexible graphic designer with a proven record of </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delivering creative and innovative design solutions. A proven ability of developing </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projects from inception through production to final delivery, ensuring that all work is </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effective, appropriate and delivered within agreed timescales. Able to work as part of a </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team with printers, copywriters, photographers, other designers, account executives, </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web developers and marketing specialists. </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Now looking for a suitable graphic designers position with a ambitious and high profile </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company.</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WORK EXPERIENCE</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Web Design Company – Coventry</w:t>
            </w:r>
          </w:p>
          <w:p w:rsidR="00656A70" w:rsidRDefault="009D1257">
            <w:pPr>
              <w:widowControl w:val="0"/>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rPr>
              <w:t>GRAPHIC DESIGNER         June 2008 - Present</w:t>
            </w:r>
          </w:p>
        </w:tc>
      </w:tr>
      <w:tr w:rsidR="00656A70" w:rsidRPr="009D1257">
        <w:tc>
          <w:tcPr>
            <w:tcW w:w="3652" w:type="dxa"/>
          </w:tcPr>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PROFESSIONAL </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First Aid Qualified</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German speaker</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PERSONAL DETAILS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Laura Brown</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34 Anywhere Road</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Coventry</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CV6 7RF</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 02476 888 5544</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 0887 222 9999</w:t>
            </w:r>
          </w:p>
          <w:p w:rsidR="00656A70" w:rsidRDefault="009D1257">
            <w:pPr>
              <w:widowControl w:val="0"/>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E: laura.b@dayjob.com</w:t>
            </w:r>
          </w:p>
          <w:p w:rsidR="00656A70" w:rsidRDefault="009D1257">
            <w:pPr>
              <w:widowControl w:val="0"/>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DOB: 12/09/1985</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Driving license: Yes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Nationality: British</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PERSONAL SKILLS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Problem solving</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Thinking creatively</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Attention to detail</w:t>
            </w:r>
          </w:p>
          <w:p w:rsidR="00656A70" w:rsidRDefault="009D1257">
            <w:pPr>
              <w:widowControl w:val="0"/>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rPr>
              <w:t>Communication skills</w:t>
            </w:r>
          </w:p>
        </w:tc>
        <w:tc>
          <w:tcPr>
            <w:tcW w:w="5918" w:type="dxa"/>
          </w:tcPr>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Duties: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Managing, producing and designing projects from brief to fulfilment.</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Designing &amp; creating marketing &amp; e-marketing materials on a range of projects.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Ensuring consistency in a clients corporate and promotional brands.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Presenting finalised ideas &amp; concepts to clients, colleagues and senior managers.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Answering queries from clients.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Creating original artwork for short and long term projects.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Involved in designing advertisements, brochures, handouts, flyers and online graphics.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Working with a range of media, including photography, to create final artwork.</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Designing pitches and presentations for the </w:t>
            </w:r>
            <w:r>
              <w:rPr>
                <w:rFonts w:ascii="Times New Roman" w:eastAsia="Calibri" w:hAnsi="Times New Roman" w:cs="Times New Roman"/>
                <w:bCs/>
                <w:sz w:val="28"/>
                <w:szCs w:val="26"/>
                <w:lang w:val="en-US"/>
              </w:rPr>
              <w:lastRenderedPageBreak/>
              <w:t>sales teams.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Keeping up to date with new software, post-production techniques &amp; industry trends.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Producing graphic content for site re-skins, page layouts, email designs, site graphics </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&amp; static &amp; Flash banners.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KEY SKILLS AND COMPETENCIES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Innovative, highly creative, good at thinking 'out of the box'.</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Keeping abreast of relevant new techniques in design software, media &amp; photography.</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Experience with catalogue, brochure and magazine design.</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Willingness and ability to work independently and as part of a team.</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Able to work under pressure, meet deadlines and multitask.</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 knowledge of HTML and CSS.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Highly organised and able to prioritise own work schedule.</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Able to work within brand and design guidelines.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Excellent graphical skills, creative flair and good colour sense.</w:t>
            </w:r>
          </w:p>
          <w:p w:rsidR="00656A70" w:rsidRDefault="00656A70">
            <w:pPr>
              <w:widowControl w:val="0"/>
              <w:spacing w:after="0" w:line="240" w:lineRule="auto"/>
              <w:ind w:firstLine="709"/>
              <w:jc w:val="both"/>
              <w:rPr>
                <w:rFonts w:ascii="Times New Roman" w:eastAsia="Calibri" w:hAnsi="Times New Roman" w:cs="Times New Roman"/>
                <w:bCs/>
                <w:sz w:val="28"/>
                <w:szCs w:val="26"/>
                <w:lang w:val="en-US"/>
              </w:rPr>
            </w:pPr>
          </w:p>
        </w:tc>
      </w:tr>
      <w:tr w:rsidR="00656A70" w:rsidRPr="009D1257">
        <w:tc>
          <w:tcPr>
            <w:tcW w:w="3652" w:type="dxa"/>
          </w:tcPr>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PERSONAL DETAILS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Laura Brown</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34 Anywhere Road</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Coventry</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CV6 7RF</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 02476 888 5544</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 0887 222 9999</w:t>
            </w:r>
          </w:p>
          <w:p w:rsidR="00656A70" w:rsidRDefault="009D1257">
            <w:pPr>
              <w:widowControl w:val="0"/>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E: laura.b@dayjob.com</w:t>
            </w:r>
          </w:p>
          <w:p w:rsidR="00656A70" w:rsidRDefault="009D1257">
            <w:pPr>
              <w:widowControl w:val="0"/>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DOB: 12/09/1985</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Driving license:  Yes</w:t>
            </w:r>
          </w:p>
          <w:p w:rsidR="00656A70" w:rsidRDefault="009D1257">
            <w:pPr>
              <w:widowControl w:val="0"/>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Nationality: British</w:t>
            </w:r>
          </w:p>
          <w:p w:rsidR="00656A70" w:rsidRDefault="00656A70">
            <w:pPr>
              <w:widowControl w:val="0"/>
              <w:spacing w:after="0" w:line="240" w:lineRule="auto"/>
              <w:ind w:firstLine="709"/>
              <w:jc w:val="both"/>
              <w:rPr>
                <w:rFonts w:ascii="Times New Roman" w:eastAsia="Calibri" w:hAnsi="Times New Roman" w:cs="Times New Roman"/>
                <w:bCs/>
                <w:sz w:val="28"/>
                <w:szCs w:val="26"/>
                <w:lang w:val="en-US"/>
              </w:rPr>
            </w:pPr>
          </w:p>
        </w:tc>
        <w:tc>
          <w:tcPr>
            <w:tcW w:w="5918" w:type="dxa"/>
          </w:tcPr>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ACADEMIC QUALIFICATIONS</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Graphic Design and Advertising Foundation Degree</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Nuneaton University     2005 - 2008 </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 levels: Maths (A) English (B) Technology (B) Science (C)</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Coventry Central College     2003 - 2005</w:t>
            </w:r>
          </w:p>
          <w:p w:rsidR="00656A70" w:rsidRDefault="009D1257">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REFERENCES – Available on request.</w:t>
            </w:r>
          </w:p>
        </w:tc>
      </w:tr>
    </w:tbl>
    <w:p w:rsidR="00656A70" w:rsidRDefault="00656A70">
      <w:pPr>
        <w:spacing w:after="0" w:line="240" w:lineRule="auto"/>
        <w:jc w:val="both"/>
        <w:rPr>
          <w:rFonts w:ascii="Helvetica" w:eastAsia="Helvetica" w:hAnsi="Helvetica"/>
          <w:color w:val="707070"/>
          <w:sz w:val="18"/>
          <w:szCs w:val="18"/>
          <w:shd w:val="clear" w:color="auto" w:fill="FFFFFF"/>
          <w:lang w:val="en-US"/>
        </w:rPr>
      </w:pPr>
    </w:p>
    <w:p w:rsidR="00656A70" w:rsidRDefault="00656A70">
      <w:pPr>
        <w:spacing w:after="0" w:line="240" w:lineRule="auto"/>
        <w:ind w:firstLine="709"/>
        <w:jc w:val="both"/>
        <w:rPr>
          <w:rFonts w:ascii="Helvetica" w:eastAsia="Helvetica" w:hAnsi="Helvetica"/>
          <w:color w:val="707070"/>
          <w:sz w:val="18"/>
          <w:szCs w:val="18"/>
          <w:shd w:val="clear" w:color="auto" w:fill="FFFFFF"/>
          <w:lang w:val="en-US"/>
        </w:rPr>
      </w:pPr>
    </w:p>
    <w:p w:rsidR="00656A70" w:rsidRDefault="00656A70">
      <w:pPr>
        <w:spacing w:after="0" w:line="240" w:lineRule="auto"/>
        <w:ind w:firstLine="709"/>
        <w:jc w:val="both"/>
        <w:rPr>
          <w:rFonts w:ascii="Times New Roman" w:eastAsia="Calibri" w:hAnsi="Times New Roman" w:cs="Times New Roman"/>
          <w:sz w:val="28"/>
          <w:szCs w:val="26"/>
          <w:lang w:val="en-US"/>
        </w:rPr>
      </w:pPr>
    </w:p>
    <w:p w:rsidR="00656A70" w:rsidRDefault="00656A70">
      <w:pPr>
        <w:spacing w:after="0" w:line="240" w:lineRule="auto"/>
        <w:ind w:firstLine="709"/>
        <w:jc w:val="both"/>
        <w:rPr>
          <w:rFonts w:ascii="Times New Roman" w:eastAsia="Calibri" w:hAnsi="Times New Roman" w:cs="Times New Roman"/>
          <w:b/>
          <w:sz w:val="28"/>
          <w:szCs w:val="26"/>
          <w:lang w:val="en-US"/>
        </w:rPr>
      </w:pPr>
    </w:p>
    <w:sectPr w:rsidR="00656A70" w:rsidSect="00643733">
      <w:footerReference w:type="default" r:id="rId141"/>
      <w:pgSz w:w="11906" w:h="16838"/>
      <w:pgMar w:top="1134" w:right="1134" w:bottom="1191" w:left="1134" w:header="0" w:footer="1134" w:gutter="0"/>
      <w:pgNumType w:start="3"/>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257" w:rsidRDefault="009D1257">
      <w:pPr>
        <w:spacing w:line="240" w:lineRule="auto"/>
      </w:pPr>
      <w:r>
        <w:separator/>
      </w:r>
    </w:p>
  </w:endnote>
  <w:endnote w:type="continuationSeparator" w:id="0">
    <w:p w:rsidR="009D1257" w:rsidRDefault="009D12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engXian">
    <w:altName w:val="等线"/>
    <w:panose1 w:val="02010600030101010101"/>
    <w:charset w:val="00"/>
    <w:family w:val="auto"/>
    <w:pitch w:val="default"/>
  </w:font>
  <w:font w:name="Calibri Light">
    <w:panose1 w:val="020F0302020204030204"/>
    <w:charset w:val="CC"/>
    <w:family w:val="swiss"/>
    <w:pitch w:val="variable"/>
    <w:sig w:usb0="E4002EFF" w:usb1="C000247B" w:usb2="00000009" w:usb3="00000000" w:csb0="000001FF" w:csb1="00000000"/>
  </w:font>
  <w:font w:name="DengXian Light">
    <w:altName w:val="等线 Light"/>
    <w:charset w:val="00"/>
    <w:family w:val="auto"/>
    <w:pitch w:val="default"/>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 Sans">
    <w:charset w:val="CC"/>
    <w:family w:val="swiss"/>
    <w:pitch w:val="default"/>
    <w:sig w:usb0="00000000" w:usb1="500078FF" w:usb2="00000021" w:usb3="00000000" w:csb0="600001BF" w:csb1="DFF70000"/>
  </w:font>
  <w:font w:name="Microsoft YaHei">
    <w:panose1 w:val="020B0503020204020204"/>
    <w:charset w:val="86"/>
    <w:family w:val="swiss"/>
    <w:pitch w:val="variable"/>
    <w:sig w:usb0="80000287" w:usb1="2ACF3C50" w:usb2="00000016" w:usb3="00000000" w:csb0="0004001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BDCEFJ+Verdana">
    <w:altName w:val="Arial"/>
    <w:charset w:val="CC"/>
    <w:family w:val="roman"/>
    <w:pitch w:val="default"/>
  </w:font>
  <w:font w:name="Cambria">
    <w:panose1 w:val="02040503050406030204"/>
    <w:charset w:val="CC"/>
    <w:family w:val="roman"/>
    <w:pitch w:val="variable"/>
    <w:sig w:usb0="E00006FF" w:usb1="420024FF" w:usb2="02000000" w:usb3="00000000" w:csb0="0000019F" w:csb1="00000000"/>
  </w:font>
  <w:font w:name="Rubik">
    <w:altName w:val="Times New Roman"/>
    <w:charset w:val="00"/>
    <w:family w:val="auto"/>
    <w:pitch w:val="default"/>
    <w:sig w:usb0="00000000" w:usb1="40000001" w:usb2="00000000" w:usb3="00000000" w:csb0="200000B7" w:csb1="00000000"/>
  </w:font>
  <w:font w:name="Georgia">
    <w:panose1 w:val="02040502050405020303"/>
    <w:charset w:val="CC"/>
    <w:family w:val="roman"/>
    <w:pitch w:val="variable"/>
    <w:sig w:usb0="00000287" w:usb1="00000000" w:usb2="00000000" w:usb3="00000000" w:csb0="0000009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3733" w:rsidRDefault="00643733">
    <w:pPr>
      <w:pStyle w:val="af0"/>
      <w:jc w:val="center"/>
    </w:pPr>
  </w:p>
  <w:p w:rsidR="00643733" w:rsidRDefault="00643733">
    <w:pPr>
      <w:pStyle w:val="af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3487932"/>
      <w:docPartObj>
        <w:docPartGallery w:val="Page Numbers (Bottom of Page)"/>
        <w:docPartUnique/>
      </w:docPartObj>
    </w:sdtPr>
    <w:sdtEndPr/>
    <w:sdtContent>
      <w:p w:rsidR="00FE0E7B" w:rsidRDefault="00FE0E7B">
        <w:pPr>
          <w:pStyle w:val="af0"/>
          <w:jc w:val="center"/>
        </w:pPr>
        <w:r>
          <w:fldChar w:fldCharType="begin"/>
        </w:r>
        <w:r>
          <w:instrText>PAGE   \* MERGEFORMAT</w:instrText>
        </w:r>
        <w:r>
          <w:fldChar w:fldCharType="separate"/>
        </w:r>
        <w:r w:rsidR="009C3EB9">
          <w:rPr>
            <w:noProof/>
          </w:rPr>
          <w:t>29</w:t>
        </w:r>
        <w:r>
          <w:fldChar w:fldCharType="end"/>
        </w:r>
      </w:p>
    </w:sdtContent>
  </w:sdt>
  <w:p w:rsidR="00FE0E7B" w:rsidRDefault="00FE0E7B">
    <w:pPr>
      <w:pStyle w:val="af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257" w:rsidRDefault="009D1257">
      <w:pPr>
        <w:spacing w:after="0"/>
      </w:pPr>
      <w:r>
        <w:separator/>
      </w:r>
    </w:p>
  </w:footnote>
  <w:footnote w:type="continuationSeparator" w:id="0">
    <w:p w:rsidR="009D1257" w:rsidRDefault="009D1257">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239341B"/>
    <w:multiLevelType w:val="multilevel"/>
    <w:tmpl w:val="9239341B"/>
    <w:lvl w:ilvl="0">
      <w:start w:val="1"/>
      <w:numFmt w:val="bullet"/>
      <w:lvlText w:val=""/>
      <w:lvlJc w:val="left"/>
      <w:pPr>
        <w:tabs>
          <w:tab w:val="left" w:pos="0"/>
        </w:tabs>
        <w:ind w:left="720" w:hanging="360"/>
      </w:pPr>
      <w:rPr>
        <w:rFonts w:ascii="Symbol" w:hAnsi="Symbol" w:cs="Symbol"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1" w15:restartNumberingAfterBreak="0">
    <w:nsid w:val="B5E306ED"/>
    <w:multiLevelType w:val="multilevel"/>
    <w:tmpl w:val="B5E306ED"/>
    <w:lvl w:ilvl="0">
      <w:start w:val="1"/>
      <w:numFmt w:val="decimal"/>
      <w:lvlText w:val="%1)"/>
      <w:lvlJc w:val="left"/>
      <w:pPr>
        <w:tabs>
          <w:tab w:val="left" w:pos="0"/>
        </w:tabs>
        <w:ind w:left="1429" w:hanging="360"/>
      </w:pPr>
    </w:lvl>
    <w:lvl w:ilvl="1">
      <w:start w:val="1"/>
      <w:numFmt w:val="lowerLetter"/>
      <w:lvlText w:val="%2."/>
      <w:lvlJc w:val="left"/>
      <w:pPr>
        <w:tabs>
          <w:tab w:val="left" w:pos="0"/>
        </w:tabs>
        <w:ind w:left="2149" w:hanging="360"/>
      </w:pPr>
    </w:lvl>
    <w:lvl w:ilvl="2">
      <w:start w:val="1"/>
      <w:numFmt w:val="lowerRoman"/>
      <w:lvlText w:val="%3."/>
      <w:lvlJc w:val="right"/>
      <w:pPr>
        <w:tabs>
          <w:tab w:val="left" w:pos="0"/>
        </w:tabs>
        <w:ind w:left="2869" w:hanging="180"/>
      </w:pPr>
    </w:lvl>
    <w:lvl w:ilvl="3">
      <w:start w:val="1"/>
      <w:numFmt w:val="decimal"/>
      <w:lvlText w:val="%4."/>
      <w:lvlJc w:val="left"/>
      <w:pPr>
        <w:tabs>
          <w:tab w:val="left" w:pos="0"/>
        </w:tabs>
        <w:ind w:left="3589" w:hanging="360"/>
      </w:pPr>
    </w:lvl>
    <w:lvl w:ilvl="4">
      <w:start w:val="1"/>
      <w:numFmt w:val="lowerLetter"/>
      <w:lvlText w:val="%5."/>
      <w:lvlJc w:val="left"/>
      <w:pPr>
        <w:tabs>
          <w:tab w:val="left" w:pos="0"/>
        </w:tabs>
        <w:ind w:left="4309" w:hanging="360"/>
      </w:pPr>
    </w:lvl>
    <w:lvl w:ilvl="5">
      <w:start w:val="1"/>
      <w:numFmt w:val="lowerRoman"/>
      <w:lvlText w:val="%6."/>
      <w:lvlJc w:val="right"/>
      <w:pPr>
        <w:tabs>
          <w:tab w:val="left" w:pos="0"/>
        </w:tabs>
        <w:ind w:left="5029" w:hanging="180"/>
      </w:pPr>
    </w:lvl>
    <w:lvl w:ilvl="6">
      <w:start w:val="1"/>
      <w:numFmt w:val="decimal"/>
      <w:lvlText w:val="%7."/>
      <w:lvlJc w:val="left"/>
      <w:pPr>
        <w:tabs>
          <w:tab w:val="left" w:pos="0"/>
        </w:tabs>
        <w:ind w:left="5749" w:hanging="360"/>
      </w:pPr>
    </w:lvl>
    <w:lvl w:ilvl="7">
      <w:start w:val="1"/>
      <w:numFmt w:val="lowerLetter"/>
      <w:lvlText w:val="%8."/>
      <w:lvlJc w:val="left"/>
      <w:pPr>
        <w:tabs>
          <w:tab w:val="left" w:pos="0"/>
        </w:tabs>
        <w:ind w:left="6469" w:hanging="360"/>
      </w:pPr>
    </w:lvl>
    <w:lvl w:ilvl="8">
      <w:start w:val="1"/>
      <w:numFmt w:val="lowerRoman"/>
      <w:lvlText w:val="%9."/>
      <w:lvlJc w:val="right"/>
      <w:pPr>
        <w:tabs>
          <w:tab w:val="left" w:pos="0"/>
        </w:tabs>
        <w:ind w:left="7189" w:hanging="180"/>
      </w:pPr>
    </w:lvl>
  </w:abstractNum>
  <w:abstractNum w:abstractNumId="2" w15:restartNumberingAfterBreak="0">
    <w:nsid w:val="BF205925"/>
    <w:multiLevelType w:val="multilevel"/>
    <w:tmpl w:val="BF205925"/>
    <w:lvl w:ilvl="0">
      <w:start w:val="3"/>
      <w:numFmt w:val="bullet"/>
      <w:lvlText w:val="–"/>
      <w:lvlJc w:val="left"/>
      <w:pPr>
        <w:tabs>
          <w:tab w:val="left" w:pos="0"/>
        </w:tabs>
        <w:ind w:left="720" w:hanging="360"/>
      </w:pPr>
      <w:rPr>
        <w:rFonts w:ascii="Times New Roman" w:eastAsiaTheme="minorHAnsi" w:hAnsi="Times New Roman" w:cs="Times New Roman"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3" w15:restartNumberingAfterBreak="0">
    <w:nsid w:val="C994F886"/>
    <w:multiLevelType w:val="singleLevel"/>
    <w:tmpl w:val="C994F886"/>
    <w:lvl w:ilvl="0">
      <w:start w:val="1"/>
      <w:numFmt w:val="decimal"/>
      <w:suff w:val="space"/>
      <w:lvlText w:val="%1."/>
      <w:lvlJc w:val="left"/>
    </w:lvl>
  </w:abstractNum>
  <w:abstractNum w:abstractNumId="4" w15:restartNumberingAfterBreak="0">
    <w:nsid w:val="CF092B84"/>
    <w:multiLevelType w:val="multilevel"/>
    <w:tmpl w:val="CF092B84"/>
    <w:lvl w:ilvl="0">
      <w:start w:val="1"/>
      <w:numFmt w:val="decimal"/>
      <w:lvlText w:val="%1)"/>
      <w:lvlJc w:val="left"/>
      <w:pPr>
        <w:tabs>
          <w:tab w:val="left" w:pos="0"/>
        </w:tabs>
        <w:ind w:left="1429" w:hanging="360"/>
      </w:pPr>
    </w:lvl>
    <w:lvl w:ilvl="1">
      <w:start w:val="1"/>
      <w:numFmt w:val="lowerLetter"/>
      <w:lvlText w:val="%2."/>
      <w:lvlJc w:val="left"/>
      <w:pPr>
        <w:tabs>
          <w:tab w:val="left" w:pos="0"/>
        </w:tabs>
        <w:ind w:left="2149" w:hanging="360"/>
      </w:pPr>
    </w:lvl>
    <w:lvl w:ilvl="2">
      <w:start w:val="1"/>
      <w:numFmt w:val="lowerRoman"/>
      <w:lvlText w:val="%3."/>
      <w:lvlJc w:val="right"/>
      <w:pPr>
        <w:tabs>
          <w:tab w:val="left" w:pos="0"/>
        </w:tabs>
        <w:ind w:left="2869" w:hanging="180"/>
      </w:pPr>
    </w:lvl>
    <w:lvl w:ilvl="3">
      <w:start w:val="1"/>
      <w:numFmt w:val="decimal"/>
      <w:lvlText w:val="%4."/>
      <w:lvlJc w:val="left"/>
      <w:pPr>
        <w:tabs>
          <w:tab w:val="left" w:pos="0"/>
        </w:tabs>
        <w:ind w:left="3589" w:hanging="360"/>
      </w:pPr>
    </w:lvl>
    <w:lvl w:ilvl="4">
      <w:start w:val="1"/>
      <w:numFmt w:val="lowerLetter"/>
      <w:lvlText w:val="%5."/>
      <w:lvlJc w:val="left"/>
      <w:pPr>
        <w:tabs>
          <w:tab w:val="left" w:pos="0"/>
        </w:tabs>
        <w:ind w:left="4309" w:hanging="360"/>
      </w:pPr>
    </w:lvl>
    <w:lvl w:ilvl="5">
      <w:start w:val="1"/>
      <w:numFmt w:val="lowerRoman"/>
      <w:lvlText w:val="%6."/>
      <w:lvlJc w:val="right"/>
      <w:pPr>
        <w:tabs>
          <w:tab w:val="left" w:pos="0"/>
        </w:tabs>
        <w:ind w:left="5029" w:hanging="180"/>
      </w:pPr>
    </w:lvl>
    <w:lvl w:ilvl="6">
      <w:start w:val="1"/>
      <w:numFmt w:val="decimal"/>
      <w:lvlText w:val="%7."/>
      <w:lvlJc w:val="left"/>
      <w:pPr>
        <w:tabs>
          <w:tab w:val="left" w:pos="0"/>
        </w:tabs>
        <w:ind w:left="5749" w:hanging="360"/>
      </w:pPr>
    </w:lvl>
    <w:lvl w:ilvl="7">
      <w:start w:val="1"/>
      <w:numFmt w:val="lowerLetter"/>
      <w:lvlText w:val="%8."/>
      <w:lvlJc w:val="left"/>
      <w:pPr>
        <w:tabs>
          <w:tab w:val="left" w:pos="0"/>
        </w:tabs>
        <w:ind w:left="6469" w:hanging="360"/>
      </w:pPr>
    </w:lvl>
    <w:lvl w:ilvl="8">
      <w:start w:val="1"/>
      <w:numFmt w:val="lowerRoman"/>
      <w:lvlText w:val="%9."/>
      <w:lvlJc w:val="right"/>
      <w:pPr>
        <w:tabs>
          <w:tab w:val="left" w:pos="0"/>
        </w:tabs>
        <w:ind w:left="7189" w:hanging="180"/>
      </w:pPr>
    </w:lvl>
  </w:abstractNum>
  <w:abstractNum w:abstractNumId="5" w15:restartNumberingAfterBreak="0">
    <w:nsid w:val="D5760548"/>
    <w:multiLevelType w:val="singleLevel"/>
    <w:tmpl w:val="D5760548"/>
    <w:lvl w:ilvl="0">
      <w:start w:val="1"/>
      <w:numFmt w:val="upperRoman"/>
      <w:lvlText w:val="%1."/>
      <w:lvlJc w:val="left"/>
      <w:pPr>
        <w:tabs>
          <w:tab w:val="left" w:pos="425"/>
        </w:tabs>
        <w:ind w:left="665" w:hanging="425"/>
      </w:pPr>
      <w:rPr>
        <w:rFonts w:hint="default"/>
      </w:rPr>
    </w:lvl>
  </w:abstractNum>
  <w:abstractNum w:abstractNumId="6" w15:restartNumberingAfterBreak="0">
    <w:nsid w:val="F7D791F3"/>
    <w:multiLevelType w:val="singleLevel"/>
    <w:tmpl w:val="F7D791F3"/>
    <w:lvl w:ilvl="0">
      <w:start w:val="1"/>
      <w:numFmt w:val="upperRoman"/>
      <w:lvlText w:val="%1."/>
      <w:lvlJc w:val="left"/>
      <w:pPr>
        <w:tabs>
          <w:tab w:val="left" w:pos="425"/>
        </w:tabs>
        <w:ind w:left="425" w:hanging="425"/>
      </w:pPr>
      <w:rPr>
        <w:rFonts w:hint="default"/>
      </w:rPr>
    </w:lvl>
  </w:abstractNum>
  <w:abstractNum w:abstractNumId="7" w15:restartNumberingAfterBreak="0">
    <w:nsid w:val="0053208E"/>
    <w:multiLevelType w:val="multilevel"/>
    <w:tmpl w:val="0053208E"/>
    <w:lvl w:ilvl="0">
      <w:start w:val="1"/>
      <w:numFmt w:val="decimal"/>
      <w:lvlText w:val="%1)"/>
      <w:lvlJc w:val="left"/>
      <w:pPr>
        <w:tabs>
          <w:tab w:val="left" w:pos="0"/>
        </w:tabs>
        <w:ind w:left="1429" w:hanging="360"/>
      </w:pPr>
    </w:lvl>
    <w:lvl w:ilvl="1">
      <w:start w:val="1"/>
      <w:numFmt w:val="lowerLetter"/>
      <w:lvlText w:val="%2."/>
      <w:lvlJc w:val="left"/>
      <w:pPr>
        <w:tabs>
          <w:tab w:val="left" w:pos="0"/>
        </w:tabs>
        <w:ind w:left="2149" w:hanging="360"/>
      </w:pPr>
    </w:lvl>
    <w:lvl w:ilvl="2">
      <w:start w:val="1"/>
      <w:numFmt w:val="lowerRoman"/>
      <w:lvlText w:val="%3."/>
      <w:lvlJc w:val="right"/>
      <w:pPr>
        <w:tabs>
          <w:tab w:val="left" w:pos="0"/>
        </w:tabs>
        <w:ind w:left="2869" w:hanging="180"/>
      </w:pPr>
    </w:lvl>
    <w:lvl w:ilvl="3">
      <w:start w:val="1"/>
      <w:numFmt w:val="decimal"/>
      <w:lvlText w:val="%4."/>
      <w:lvlJc w:val="left"/>
      <w:pPr>
        <w:tabs>
          <w:tab w:val="left" w:pos="0"/>
        </w:tabs>
        <w:ind w:left="3589" w:hanging="360"/>
      </w:pPr>
    </w:lvl>
    <w:lvl w:ilvl="4">
      <w:start w:val="1"/>
      <w:numFmt w:val="lowerLetter"/>
      <w:lvlText w:val="%5."/>
      <w:lvlJc w:val="left"/>
      <w:pPr>
        <w:tabs>
          <w:tab w:val="left" w:pos="0"/>
        </w:tabs>
        <w:ind w:left="4309" w:hanging="360"/>
      </w:pPr>
    </w:lvl>
    <w:lvl w:ilvl="5">
      <w:start w:val="1"/>
      <w:numFmt w:val="lowerRoman"/>
      <w:lvlText w:val="%6."/>
      <w:lvlJc w:val="right"/>
      <w:pPr>
        <w:tabs>
          <w:tab w:val="left" w:pos="0"/>
        </w:tabs>
        <w:ind w:left="5029" w:hanging="180"/>
      </w:pPr>
    </w:lvl>
    <w:lvl w:ilvl="6">
      <w:start w:val="1"/>
      <w:numFmt w:val="decimal"/>
      <w:lvlText w:val="%7."/>
      <w:lvlJc w:val="left"/>
      <w:pPr>
        <w:tabs>
          <w:tab w:val="left" w:pos="0"/>
        </w:tabs>
        <w:ind w:left="5749" w:hanging="360"/>
      </w:pPr>
    </w:lvl>
    <w:lvl w:ilvl="7">
      <w:start w:val="1"/>
      <w:numFmt w:val="lowerLetter"/>
      <w:lvlText w:val="%8."/>
      <w:lvlJc w:val="left"/>
      <w:pPr>
        <w:tabs>
          <w:tab w:val="left" w:pos="0"/>
        </w:tabs>
        <w:ind w:left="6469" w:hanging="360"/>
      </w:pPr>
    </w:lvl>
    <w:lvl w:ilvl="8">
      <w:start w:val="1"/>
      <w:numFmt w:val="lowerRoman"/>
      <w:lvlText w:val="%9."/>
      <w:lvlJc w:val="right"/>
      <w:pPr>
        <w:tabs>
          <w:tab w:val="left" w:pos="0"/>
        </w:tabs>
        <w:ind w:left="7189" w:hanging="180"/>
      </w:pPr>
    </w:lvl>
  </w:abstractNum>
  <w:abstractNum w:abstractNumId="8" w15:restartNumberingAfterBreak="0">
    <w:nsid w:val="00781B6B"/>
    <w:multiLevelType w:val="multilevel"/>
    <w:tmpl w:val="00781B6B"/>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9" w15:restartNumberingAfterBreak="0">
    <w:nsid w:val="0248C179"/>
    <w:multiLevelType w:val="multilevel"/>
    <w:tmpl w:val="0248C179"/>
    <w:lvl w:ilvl="0">
      <w:start w:val="1"/>
      <w:numFmt w:val="bullet"/>
      <w:lvlText w:val=""/>
      <w:lvlJc w:val="left"/>
      <w:pPr>
        <w:tabs>
          <w:tab w:val="left" w:pos="0"/>
        </w:tabs>
        <w:ind w:left="720" w:hanging="360"/>
      </w:pPr>
      <w:rPr>
        <w:rFonts w:ascii="Symbol" w:hAnsi="Symbol" w:cs="Symbol"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10" w15:restartNumberingAfterBreak="0">
    <w:nsid w:val="035D9A8E"/>
    <w:multiLevelType w:val="singleLevel"/>
    <w:tmpl w:val="035D9A8E"/>
    <w:lvl w:ilvl="0">
      <w:start w:val="1"/>
      <w:numFmt w:val="upperRoman"/>
      <w:suff w:val="space"/>
      <w:lvlText w:val="%1."/>
      <w:lvlJc w:val="left"/>
    </w:lvl>
  </w:abstractNum>
  <w:abstractNum w:abstractNumId="11" w15:restartNumberingAfterBreak="0">
    <w:nsid w:val="03D62ECE"/>
    <w:multiLevelType w:val="multilevel"/>
    <w:tmpl w:val="03D62ECE"/>
    <w:lvl w:ilvl="0">
      <w:start w:val="1"/>
      <w:numFmt w:val="decimal"/>
      <w:lvlText w:val="%1)"/>
      <w:lvlJc w:val="left"/>
      <w:pPr>
        <w:tabs>
          <w:tab w:val="left" w:pos="0"/>
        </w:tabs>
        <w:ind w:left="1429" w:hanging="360"/>
      </w:pPr>
    </w:lvl>
    <w:lvl w:ilvl="1">
      <w:start w:val="1"/>
      <w:numFmt w:val="lowerLetter"/>
      <w:lvlText w:val="%2."/>
      <w:lvlJc w:val="left"/>
      <w:pPr>
        <w:tabs>
          <w:tab w:val="left" w:pos="0"/>
        </w:tabs>
        <w:ind w:left="2149" w:hanging="360"/>
      </w:pPr>
    </w:lvl>
    <w:lvl w:ilvl="2">
      <w:start w:val="1"/>
      <w:numFmt w:val="lowerRoman"/>
      <w:lvlText w:val="%3."/>
      <w:lvlJc w:val="right"/>
      <w:pPr>
        <w:tabs>
          <w:tab w:val="left" w:pos="0"/>
        </w:tabs>
        <w:ind w:left="2869" w:hanging="180"/>
      </w:pPr>
    </w:lvl>
    <w:lvl w:ilvl="3">
      <w:start w:val="1"/>
      <w:numFmt w:val="decimal"/>
      <w:lvlText w:val="%4."/>
      <w:lvlJc w:val="left"/>
      <w:pPr>
        <w:tabs>
          <w:tab w:val="left" w:pos="0"/>
        </w:tabs>
        <w:ind w:left="3589" w:hanging="360"/>
      </w:pPr>
    </w:lvl>
    <w:lvl w:ilvl="4">
      <w:start w:val="1"/>
      <w:numFmt w:val="lowerLetter"/>
      <w:lvlText w:val="%5."/>
      <w:lvlJc w:val="left"/>
      <w:pPr>
        <w:tabs>
          <w:tab w:val="left" w:pos="0"/>
        </w:tabs>
        <w:ind w:left="4309" w:hanging="360"/>
      </w:pPr>
    </w:lvl>
    <w:lvl w:ilvl="5">
      <w:start w:val="1"/>
      <w:numFmt w:val="lowerRoman"/>
      <w:lvlText w:val="%6."/>
      <w:lvlJc w:val="right"/>
      <w:pPr>
        <w:tabs>
          <w:tab w:val="left" w:pos="0"/>
        </w:tabs>
        <w:ind w:left="5029" w:hanging="180"/>
      </w:pPr>
    </w:lvl>
    <w:lvl w:ilvl="6">
      <w:start w:val="1"/>
      <w:numFmt w:val="decimal"/>
      <w:lvlText w:val="%7."/>
      <w:lvlJc w:val="left"/>
      <w:pPr>
        <w:tabs>
          <w:tab w:val="left" w:pos="0"/>
        </w:tabs>
        <w:ind w:left="5749" w:hanging="360"/>
      </w:pPr>
    </w:lvl>
    <w:lvl w:ilvl="7">
      <w:start w:val="1"/>
      <w:numFmt w:val="lowerLetter"/>
      <w:lvlText w:val="%8."/>
      <w:lvlJc w:val="left"/>
      <w:pPr>
        <w:tabs>
          <w:tab w:val="left" w:pos="0"/>
        </w:tabs>
        <w:ind w:left="6469" w:hanging="360"/>
      </w:pPr>
    </w:lvl>
    <w:lvl w:ilvl="8">
      <w:start w:val="1"/>
      <w:numFmt w:val="lowerRoman"/>
      <w:lvlText w:val="%9."/>
      <w:lvlJc w:val="right"/>
      <w:pPr>
        <w:tabs>
          <w:tab w:val="left" w:pos="0"/>
        </w:tabs>
        <w:ind w:left="7189" w:hanging="180"/>
      </w:pPr>
    </w:lvl>
  </w:abstractNum>
  <w:abstractNum w:abstractNumId="12" w15:restartNumberingAfterBreak="0">
    <w:nsid w:val="184363C9"/>
    <w:multiLevelType w:val="singleLevel"/>
    <w:tmpl w:val="184363C9"/>
    <w:lvl w:ilvl="0">
      <w:start w:val="1"/>
      <w:numFmt w:val="upperRoman"/>
      <w:lvlText w:val="%1."/>
      <w:lvlJc w:val="left"/>
      <w:pPr>
        <w:tabs>
          <w:tab w:val="left" w:pos="425"/>
        </w:tabs>
        <w:ind w:left="425" w:hanging="425"/>
      </w:pPr>
      <w:rPr>
        <w:rFonts w:hint="default"/>
      </w:rPr>
    </w:lvl>
  </w:abstractNum>
  <w:abstractNum w:abstractNumId="13" w15:restartNumberingAfterBreak="0">
    <w:nsid w:val="25B654F3"/>
    <w:multiLevelType w:val="multilevel"/>
    <w:tmpl w:val="25B654F3"/>
    <w:lvl w:ilvl="0">
      <w:start w:val="1"/>
      <w:numFmt w:val="decimal"/>
      <w:lvlText w:val="%1)"/>
      <w:lvlJc w:val="left"/>
      <w:pPr>
        <w:tabs>
          <w:tab w:val="left" w:pos="0"/>
        </w:tabs>
        <w:ind w:left="1429" w:hanging="360"/>
      </w:pPr>
    </w:lvl>
    <w:lvl w:ilvl="1">
      <w:start w:val="1"/>
      <w:numFmt w:val="lowerLetter"/>
      <w:lvlText w:val="%2."/>
      <w:lvlJc w:val="left"/>
      <w:pPr>
        <w:tabs>
          <w:tab w:val="left" w:pos="0"/>
        </w:tabs>
        <w:ind w:left="2149" w:hanging="360"/>
      </w:pPr>
    </w:lvl>
    <w:lvl w:ilvl="2">
      <w:start w:val="1"/>
      <w:numFmt w:val="lowerRoman"/>
      <w:lvlText w:val="%3."/>
      <w:lvlJc w:val="right"/>
      <w:pPr>
        <w:tabs>
          <w:tab w:val="left" w:pos="0"/>
        </w:tabs>
        <w:ind w:left="2869" w:hanging="180"/>
      </w:pPr>
    </w:lvl>
    <w:lvl w:ilvl="3">
      <w:start w:val="1"/>
      <w:numFmt w:val="decimal"/>
      <w:lvlText w:val="%4."/>
      <w:lvlJc w:val="left"/>
      <w:pPr>
        <w:tabs>
          <w:tab w:val="left" w:pos="0"/>
        </w:tabs>
        <w:ind w:left="3589" w:hanging="360"/>
      </w:pPr>
    </w:lvl>
    <w:lvl w:ilvl="4">
      <w:start w:val="1"/>
      <w:numFmt w:val="lowerLetter"/>
      <w:lvlText w:val="%5."/>
      <w:lvlJc w:val="left"/>
      <w:pPr>
        <w:tabs>
          <w:tab w:val="left" w:pos="0"/>
        </w:tabs>
        <w:ind w:left="4309" w:hanging="360"/>
      </w:pPr>
    </w:lvl>
    <w:lvl w:ilvl="5">
      <w:start w:val="1"/>
      <w:numFmt w:val="lowerRoman"/>
      <w:lvlText w:val="%6."/>
      <w:lvlJc w:val="right"/>
      <w:pPr>
        <w:tabs>
          <w:tab w:val="left" w:pos="0"/>
        </w:tabs>
        <w:ind w:left="5029" w:hanging="180"/>
      </w:pPr>
    </w:lvl>
    <w:lvl w:ilvl="6">
      <w:start w:val="1"/>
      <w:numFmt w:val="decimal"/>
      <w:lvlText w:val="%7."/>
      <w:lvlJc w:val="left"/>
      <w:pPr>
        <w:tabs>
          <w:tab w:val="left" w:pos="0"/>
        </w:tabs>
        <w:ind w:left="5749" w:hanging="360"/>
      </w:pPr>
    </w:lvl>
    <w:lvl w:ilvl="7">
      <w:start w:val="1"/>
      <w:numFmt w:val="lowerLetter"/>
      <w:lvlText w:val="%8."/>
      <w:lvlJc w:val="left"/>
      <w:pPr>
        <w:tabs>
          <w:tab w:val="left" w:pos="0"/>
        </w:tabs>
        <w:ind w:left="6469" w:hanging="360"/>
      </w:pPr>
    </w:lvl>
    <w:lvl w:ilvl="8">
      <w:start w:val="1"/>
      <w:numFmt w:val="lowerRoman"/>
      <w:lvlText w:val="%9."/>
      <w:lvlJc w:val="right"/>
      <w:pPr>
        <w:tabs>
          <w:tab w:val="left" w:pos="0"/>
        </w:tabs>
        <w:ind w:left="7189" w:hanging="180"/>
      </w:pPr>
    </w:lvl>
  </w:abstractNum>
  <w:abstractNum w:abstractNumId="14" w15:restartNumberingAfterBreak="0">
    <w:nsid w:val="26F94CA5"/>
    <w:multiLevelType w:val="singleLevel"/>
    <w:tmpl w:val="26F94CA5"/>
    <w:lvl w:ilvl="0">
      <w:start w:val="1"/>
      <w:numFmt w:val="upperRoman"/>
      <w:lvlText w:val="%1."/>
      <w:lvlJc w:val="left"/>
      <w:pPr>
        <w:tabs>
          <w:tab w:val="left" w:pos="425"/>
        </w:tabs>
        <w:ind w:left="425" w:hanging="425"/>
      </w:pPr>
      <w:rPr>
        <w:rFonts w:hint="default"/>
      </w:rPr>
    </w:lvl>
  </w:abstractNum>
  <w:abstractNum w:abstractNumId="15" w15:restartNumberingAfterBreak="0">
    <w:nsid w:val="287E2991"/>
    <w:multiLevelType w:val="multilevel"/>
    <w:tmpl w:val="287E2991"/>
    <w:lvl w:ilvl="0">
      <w:start w:val="1"/>
      <w:numFmt w:val="bullet"/>
      <w:lvlText w:val=""/>
      <w:lvlJc w:val="left"/>
      <w:pPr>
        <w:tabs>
          <w:tab w:val="left" w:pos="720"/>
        </w:tabs>
        <w:ind w:left="720" w:hanging="360"/>
      </w:pPr>
      <w:rPr>
        <w:rFonts w:ascii="Symbol" w:hAnsi="Symbol" w:hint="default"/>
        <w:sz w:val="20"/>
      </w:rPr>
    </w:lvl>
    <w:lvl w:ilvl="1">
      <w:start w:val="1"/>
      <w:numFmt w:val="decimal"/>
      <w:lvlText w:val="%2."/>
      <w:lvlJc w:val="left"/>
      <w:pPr>
        <w:ind w:left="1440" w:hanging="360"/>
      </w:pPr>
      <w:rPr>
        <w:rFonts w:hint="default"/>
        <w:b/>
      </w:rPr>
    </w:lvl>
    <w:lvl w:ilvl="2">
      <w:start w:val="1"/>
      <w:numFmt w:val="decimal"/>
      <w:lvlText w:val="%3)"/>
      <w:lvlJc w:val="left"/>
      <w:pPr>
        <w:ind w:left="2160" w:hanging="360"/>
      </w:pPr>
      <w:rPr>
        <w:rFonts w:hint="default"/>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6" w15:restartNumberingAfterBreak="0">
    <w:nsid w:val="2A8F537B"/>
    <w:multiLevelType w:val="multilevel"/>
    <w:tmpl w:val="2A8F537B"/>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17" w15:restartNumberingAfterBreak="0">
    <w:nsid w:val="48D84A11"/>
    <w:multiLevelType w:val="multilevel"/>
    <w:tmpl w:val="48D84A11"/>
    <w:lvl w:ilvl="0">
      <w:start w:val="1"/>
      <w:numFmt w:val="bullet"/>
      <w:lvlText w:val=""/>
      <w:lvlJc w:val="left"/>
      <w:pPr>
        <w:ind w:left="720" w:hanging="360"/>
      </w:pPr>
      <w:rPr>
        <w:rFonts w:ascii="Symbol" w:hAnsi="Symbol" w:hint="default"/>
      </w:rPr>
    </w:lvl>
    <w:lvl w:ilvl="1">
      <w:numFmt w:val="bullet"/>
      <w:lvlText w:val="•"/>
      <w:lvlJc w:val="left"/>
      <w:pPr>
        <w:ind w:left="1440" w:hanging="360"/>
      </w:pPr>
      <w:rPr>
        <w:rFonts w:ascii="Times New Roman" w:eastAsia="Times New Roman" w:hAnsi="Times New Roman"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4CC4368B"/>
    <w:multiLevelType w:val="hybridMultilevel"/>
    <w:tmpl w:val="8C262C6A"/>
    <w:lvl w:ilvl="0" w:tplc="71F67FE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9ADCABA"/>
    <w:multiLevelType w:val="multilevel"/>
    <w:tmpl w:val="59ADCABA"/>
    <w:lvl w:ilvl="0">
      <w:start w:val="1"/>
      <w:numFmt w:val="decimal"/>
      <w:lvlText w:val="%1)"/>
      <w:lvlJc w:val="left"/>
      <w:pPr>
        <w:tabs>
          <w:tab w:val="left" w:pos="0"/>
        </w:tabs>
        <w:ind w:left="1429" w:hanging="360"/>
      </w:pPr>
    </w:lvl>
    <w:lvl w:ilvl="1">
      <w:start w:val="1"/>
      <w:numFmt w:val="lowerLetter"/>
      <w:lvlText w:val="%2."/>
      <w:lvlJc w:val="left"/>
      <w:pPr>
        <w:tabs>
          <w:tab w:val="left" w:pos="0"/>
        </w:tabs>
        <w:ind w:left="2149" w:hanging="360"/>
      </w:pPr>
    </w:lvl>
    <w:lvl w:ilvl="2">
      <w:start w:val="1"/>
      <w:numFmt w:val="lowerRoman"/>
      <w:lvlText w:val="%3."/>
      <w:lvlJc w:val="right"/>
      <w:pPr>
        <w:tabs>
          <w:tab w:val="left" w:pos="0"/>
        </w:tabs>
        <w:ind w:left="2869" w:hanging="180"/>
      </w:pPr>
    </w:lvl>
    <w:lvl w:ilvl="3">
      <w:start w:val="1"/>
      <w:numFmt w:val="decimal"/>
      <w:lvlText w:val="%4."/>
      <w:lvlJc w:val="left"/>
      <w:pPr>
        <w:tabs>
          <w:tab w:val="left" w:pos="0"/>
        </w:tabs>
        <w:ind w:left="3589" w:hanging="360"/>
      </w:pPr>
    </w:lvl>
    <w:lvl w:ilvl="4">
      <w:start w:val="1"/>
      <w:numFmt w:val="lowerLetter"/>
      <w:lvlText w:val="%5."/>
      <w:lvlJc w:val="left"/>
      <w:pPr>
        <w:tabs>
          <w:tab w:val="left" w:pos="0"/>
        </w:tabs>
        <w:ind w:left="4309" w:hanging="360"/>
      </w:pPr>
    </w:lvl>
    <w:lvl w:ilvl="5">
      <w:start w:val="1"/>
      <w:numFmt w:val="lowerRoman"/>
      <w:lvlText w:val="%6."/>
      <w:lvlJc w:val="right"/>
      <w:pPr>
        <w:tabs>
          <w:tab w:val="left" w:pos="0"/>
        </w:tabs>
        <w:ind w:left="5029" w:hanging="180"/>
      </w:pPr>
    </w:lvl>
    <w:lvl w:ilvl="6">
      <w:start w:val="1"/>
      <w:numFmt w:val="decimal"/>
      <w:lvlText w:val="%7."/>
      <w:lvlJc w:val="left"/>
      <w:pPr>
        <w:tabs>
          <w:tab w:val="left" w:pos="0"/>
        </w:tabs>
        <w:ind w:left="5749" w:hanging="360"/>
      </w:pPr>
    </w:lvl>
    <w:lvl w:ilvl="7">
      <w:start w:val="1"/>
      <w:numFmt w:val="lowerLetter"/>
      <w:lvlText w:val="%8."/>
      <w:lvlJc w:val="left"/>
      <w:pPr>
        <w:tabs>
          <w:tab w:val="left" w:pos="0"/>
        </w:tabs>
        <w:ind w:left="6469" w:hanging="360"/>
      </w:pPr>
    </w:lvl>
    <w:lvl w:ilvl="8">
      <w:start w:val="1"/>
      <w:numFmt w:val="lowerRoman"/>
      <w:lvlText w:val="%9."/>
      <w:lvlJc w:val="right"/>
      <w:pPr>
        <w:tabs>
          <w:tab w:val="left" w:pos="0"/>
        </w:tabs>
        <w:ind w:left="7189" w:hanging="180"/>
      </w:pPr>
    </w:lvl>
  </w:abstractNum>
  <w:abstractNum w:abstractNumId="20" w15:restartNumberingAfterBreak="0">
    <w:nsid w:val="72183CF9"/>
    <w:multiLevelType w:val="multilevel"/>
    <w:tmpl w:val="72183CF9"/>
    <w:lvl w:ilvl="0">
      <w:start w:val="1"/>
      <w:numFmt w:val="decimal"/>
      <w:lvlText w:val="%1)"/>
      <w:lvlJc w:val="left"/>
      <w:pPr>
        <w:tabs>
          <w:tab w:val="left" w:pos="0"/>
        </w:tabs>
        <w:ind w:left="1429" w:hanging="360"/>
      </w:pPr>
    </w:lvl>
    <w:lvl w:ilvl="1">
      <w:start w:val="1"/>
      <w:numFmt w:val="lowerLetter"/>
      <w:lvlText w:val="%2."/>
      <w:lvlJc w:val="left"/>
      <w:pPr>
        <w:tabs>
          <w:tab w:val="left" w:pos="0"/>
        </w:tabs>
        <w:ind w:left="2149" w:hanging="360"/>
      </w:pPr>
    </w:lvl>
    <w:lvl w:ilvl="2">
      <w:start w:val="1"/>
      <w:numFmt w:val="lowerRoman"/>
      <w:lvlText w:val="%3."/>
      <w:lvlJc w:val="right"/>
      <w:pPr>
        <w:tabs>
          <w:tab w:val="left" w:pos="0"/>
        </w:tabs>
        <w:ind w:left="2869" w:hanging="180"/>
      </w:pPr>
    </w:lvl>
    <w:lvl w:ilvl="3">
      <w:start w:val="1"/>
      <w:numFmt w:val="decimal"/>
      <w:lvlText w:val="%4."/>
      <w:lvlJc w:val="left"/>
      <w:pPr>
        <w:tabs>
          <w:tab w:val="left" w:pos="0"/>
        </w:tabs>
        <w:ind w:left="3589" w:hanging="360"/>
      </w:pPr>
    </w:lvl>
    <w:lvl w:ilvl="4">
      <w:start w:val="1"/>
      <w:numFmt w:val="lowerLetter"/>
      <w:lvlText w:val="%5."/>
      <w:lvlJc w:val="left"/>
      <w:pPr>
        <w:tabs>
          <w:tab w:val="left" w:pos="0"/>
        </w:tabs>
        <w:ind w:left="4309" w:hanging="360"/>
      </w:pPr>
    </w:lvl>
    <w:lvl w:ilvl="5">
      <w:start w:val="1"/>
      <w:numFmt w:val="lowerRoman"/>
      <w:lvlText w:val="%6."/>
      <w:lvlJc w:val="right"/>
      <w:pPr>
        <w:tabs>
          <w:tab w:val="left" w:pos="0"/>
        </w:tabs>
        <w:ind w:left="5029" w:hanging="180"/>
      </w:pPr>
    </w:lvl>
    <w:lvl w:ilvl="6">
      <w:start w:val="1"/>
      <w:numFmt w:val="decimal"/>
      <w:lvlText w:val="%7."/>
      <w:lvlJc w:val="left"/>
      <w:pPr>
        <w:tabs>
          <w:tab w:val="left" w:pos="0"/>
        </w:tabs>
        <w:ind w:left="5749" w:hanging="360"/>
      </w:pPr>
    </w:lvl>
    <w:lvl w:ilvl="7">
      <w:start w:val="1"/>
      <w:numFmt w:val="lowerLetter"/>
      <w:lvlText w:val="%8."/>
      <w:lvlJc w:val="left"/>
      <w:pPr>
        <w:tabs>
          <w:tab w:val="left" w:pos="0"/>
        </w:tabs>
        <w:ind w:left="6469" w:hanging="360"/>
      </w:pPr>
    </w:lvl>
    <w:lvl w:ilvl="8">
      <w:start w:val="1"/>
      <w:numFmt w:val="lowerRoman"/>
      <w:lvlText w:val="%9."/>
      <w:lvlJc w:val="right"/>
      <w:pPr>
        <w:tabs>
          <w:tab w:val="left" w:pos="0"/>
        </w:tabs>
        <w:ind w:left="7189" w:hanging="180"/>
      </w:pPr>
    </w:lvl>
  </w:abstractNum>
  <w:num w:numId="1">
    <w:abstractNumId w:val="7"/>
  </w:num>
  <w:num w:numId="2">
    <w:abstractNumId w:val="4"/>
  </w:num>
  <w:num w:numId="3">
    <w:abstractNumId w:val="19"/>
  </w:num>
  <w:num w:numId="4">
    <w:abstractNumId w:val="2"/>
  </w:num>
  <w:num w:numId="5">
    <w:abstractNumId w:val="1"/>
  </w:num>
  <w:num w:numId="6">
    <w:abstractNumId w:val="11"/>
  </w:num>
  <w:num w:numId="7">
    <w:abstractNumId w:val="13"/>
  </w:num>
  <w:num w:numId="8">
    <w:abstractNumId w:val="20"/>
  </w:num>
  <w:num w:numId="9">
    <w:abstractNumId w:val="5"/>
  </w:num>
  <w:num w:numId="10">
    <w:abstractNumId w:val="15"/>
  </w:num>
  <w:num w:numId="11">
    <w:abstractNumId w:val="17"/>
  </w:num>
  <w:num w:numId="12">
    <w:abstractNumId w:val="8"/>
  </w:num>
  <w:num w:numId="13">
    <w:abstractNumId w:val="9"/>
  </w:num>
  <w:num w:numId="14">
    <w:abstractNumId w:val="0"/>
  </w:num>
  <w:num w:numId="15">
    <w:abstractNumId w:val="16"/>
  </w:num>
  <w:num w:numId="16">
    <w:abstractNumId w:val="14"/>
  </w:num>
  <w:num w:numId="17">
    <w:abstractNumId w:val="6"/>
  </w:num>
  <w:num w:numId="18">
    <w:abstractNumId w:val="12"/>
  </w:num>
  <w:num w:numId="19">
    <w:abstractNumId w:val="10"/>
  </w:num>
  <w:num w:numId="20">
    <w:abstractNumId w:val="3"/>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noPunctuationKerning/>
  <w:characterSpacingControl w:val="doNotCompress"/>
  <w:hdrShapeDefaults>
    <o:shapedefaults v:ext="edit" spidmax="8193"/>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A70"/>
    <w:rsid w:val="00056EEA"/>
    <w:rsid w:val="00246DB5"/>
    <w:rsid w:val="002D7F2F"/>
    <w:rsid w:val="00410DA5"/>
    <w:rsid w:val="00462320"/>
    <w:rsid w:val="00643733"/>
    <w:rsid w:val="00656A70"/>
    <w:rsid w:val="00703F24"/>
    <w:rsid w:val="00732FE5"/>
    <w:rsid w:val="008C0217"/>
    <w:rsid w:val="009C3EB9"/>
    <w:rsid w:val="009D1257"/>
    <w:rsid w:val="00CB4CAB"/>
    <w:rsid w:val="00D451D3"/>
    <w:rsid w:val="00E41945"/>
    <w:rsid w:val="00E97D92"/>
    <w:rsid w:val="00FE0E7B"/>
    <w:rsid w:val="011D56C1"/>
    <w:rsid w:val="03742219"/>
    <w:rsid w:val="06883F79"/>
    <w:rsid w:val="120963A4"/>
    <w:rsid w:val="12AA2E91"/>
    <w:rsid w:val="13E302B1"/>
    <w:rsid w:val="16DB282F"/>
    <w:rsid w:val="1843075D"/>
    <w:rsid w:val="1BBB6500"/>
    <w:rsid w:val="1E961702"/>
    <w:rsid w:val="21850EDD"/>
    <w:rsid w:val="21875FAB"/>
    <w:rsid w:val="23A40EED"/>
    <w:rsid w:val="28521161"/>
    <w:rsid w:val="2EB536D8"/>
    <w:rsid w:val="395E6FAD"/>
    <w:rsid w:val="3B3E49E7"/>
    <w:rsid w:val="3DFC02BF"/>
    <w:rsid w:val="411A37A8"/>
    <w:rsid w:val="47A22695"/>
    <w:rsid w:val="47AF661B"/>
    <w:rsid w:val="495906E1"/>
    <w:rsid w:val="4AD9270C"/>
    <w:rsid w:val="4FD010B6"/>
    <w:rsid w:val="551C5030"/>
    <w:rsid w:val="5B1637D0"/>
    <w:rsid w:val="5D265DD2"/>
    <w:rsid w:val="5D4A2575"/>
    <w:rsid w:val="5E604706"/>
    <w:rsid w:val="5F8D34A2"/>
    <w:rsid w:val="66651C8A"/>
    <w:rsid w:val="6FFC14C6"/>
    <w:rsid w:val="7EF8215F"/>
  </w:rsids>
  <m:mathPr>
    <m:mathFont m:val="Cambria Math"/>
    <m:brkBin m:val="before"/>
    <m:brkBinSub m:val="--"/>
    <m:smallFrac m:val="0"/>
    <m:dispDef/>
    <m:lMargin m:val="0"/>
    <m:rMargin m:val="0"/>
    <m:defJc m:val="centerGroup"/>
    <m:wrapIndent m:val="1440"/>
    <m:intLim m:val="subSup"/>
    <m:naryLim m:val="undOvr"/>
  </m:mathPr>
  <w:themeFontLang w:val="ru-RU"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CB937F00-B465-4584-BF94-9BC53D048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0" w:unhideWhenUsed="1" w:qFormat="1"/>
    <w:lsdException w:name="heading 5"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uiPriority="0" w:qFormat="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after="160" w:line="259" w:lineRule="auto"/>
    </w:pPr>
    <w:rPr>
      <w:rFonts w:asciiTheme="minorHAnsi" w:eastAsiaTheme="minorHAnsi" w:hAnsiTheme="minorHAnsi" w:cstheme="minorBidi"/>
      <w:sz w:val="22"/>
      <w:szCs w:val="22"/>
      <w:lang w:eastAsia="en-US"/>
    </w:rPr>
  </w:style>
  <w:style w:type="paragraph" w:styleId="1">
    <w:name w:val="heading 1"/>
    <w:basedOn w:val="a"/>
    <w:next w:val="a"/>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uiPriority w:val="9"/>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uiPriority w:val="9"/>
    <w:unhideWhenUsed/>
    <w:qFormat/>
    <w:pPr>
      <w:keepNext/>
      <w:keepLines/>
      <w:spacing w:before="40" w:after="0"/>
      <w:outlineLvl w:val="2"/>
    </w:pPr>
    <w:rPr>
      <w:rFonts w:asciiTheme="majorHAnsi" w:eastAsiaTheme="majorEastAsia" w:hAnsiTheme="majorHAnsi" w:cstheme="majorBidi"/>
      <w:color w:val="1F4E79" w:themeColor="accent1" w:themeShade="80"/>
      <w:sz w:val="24"/>
      <w:szCs w:val="24"/>
    </w:rPr>
  </w:style>
  <w:style w:type="paragraph" w:styleId="4">
    <w:name w:val="heading 4"/>
    <w:basedOn w:val="a"/>
    <w:next w:val="a"/>
    <w:unhideWhenUsed/>
    <w:qFormat/>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uiPriority w:val="9"/>
    <w:unhideWhenUsed/>
    <w:qFormat/>
    <w:pPr>
      <w:keepNext/>
      <w:keepLines/>
      <w:spacing w:before="40" w:after="0"/>
      <w:outlineLvl w:val="4"/>
    </w:pPr>
    <w:rPr>
      <w:rFonts w:asciiTheme="majorHAnsi" w:eastAsiaTheme="majorEastAsia" w:hAnsiTheme="majorHAnsi" w:cstheme="majorBidi"/>
      <w:color w:val="2E74B5" w:themeColor="accent1" w:themeShade="BF"/>
    </w:rPr>
  </w:style>
  <w:style w:type="paragraph" w:styleId="7">
    <w:name w:val="heading 7"/>
    <w:basedOn w:val="a"/>
    <w:next w:val="a"/>
    <w:qFormat/>
    <w:pPr>
      <w:spacing w:before="240" w:after="60" w:line="240" w:lineRule="auto"/>
      <w:outlineLvl w:val="6"/>
    </w:pPr>
    <w:rPr>
      <w:rFonts w:ascii="Times New Roman" w:eastAsia="Times New Roman" w:hAnsi="Times New Roman" w:cs="Times New Roman"/>
      <w:sz w:val="24"/>
      <w:szCs w:val="24"/>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uiPriority w:val="99"/>
    <w:semiHidden/>
    <w:unhideWhenUsed/>
    <w:qFormat/>
    <w:rPr>
      <w:color w:val="954F72" w:themeColor="followedHyperlink"/>
      <w:u w:val="single"/>
    </w:rPr>
  </w:style>
  <w:style w:type="character" w:styleId="a4">
    <w:name w:val="Emphasis"/>
    <w:basedOn w:val="a0"/>
    <w:uiPriority w:val="20"/>
    <w:qFormat/>
    <w:rPr>
      <w:i/>
      <w:iCs/>
    </w:rPr>
  </w:style>
  <w:style w:type="character" w:styleId="a5">
    <w:name w:val="Hyperlink"/>
    <w:basedOn w:val="a0"/>
    <w:uiPriority w:val="99"/>
    <w:unhideWhenUsed/>
    <w:qFormat/>
    <w:rPr>
      <w:color w:val="0563C1" w:themeColor="hyperlink"/>
      <w:u w:val="single"/>
    </w:rPr>
  </w:style>
  <w:style w:type="character" w:styleId="a6">
    <w:name w:val="Strong"/>
    <w:basedOn w:val="a0"/>
    <w:uiPriority w:val="22"/>
    <w:qFormat/>
    <w:rPr>
      <w:b/>
      <w:bCs/>
    </w:rPr>
  </w:style>
  <w:style w:type="paragraph" w:styleId="a7">
    <w:name w:val="Balloon Text"/>
    <w:basedOn w:val="a"/>
    <w:link w:val="a8"/>
    <w:uiPriority w:val="99"/>
    <w:semiHidden/>
    <w:unhideWhenUsed/>
    <w:qFormat/>
    <w:pPr>
      <w:spacing w:after="0" w:line="240" w:lineRule="auto"/>
    </w:pPr>
    <w:rPr>
      <w:rFonts w:ascii="Segoe UI" w:hAnsi="Segoe UI" w:cs="Segoe UI"/>
      <w:sz w:val="18"/>
      <w:szCs w:val="18"/>
    </w:rPr>
  </w:style>
  <w:style w:type="paragraph" w:styleId="a9">
    <w:name w:val="caption"/>
    <w:basedOn w:val="a"/>
    <w:qFormat/>
    <w:pPr>
      <w:suppressLineNumbers/>
      <w:spacing w:before="120" w:after="120"/>
    </w:pPr>
    <w:rPr>
      <w:rFonts w:cs="Arial"/>
      <w:i/>
      <w:iCs/>
      <w:sz w:val="24"/>
      <w:szCs w:val="24"/>
    </w:rPr>
  </w:style>
  <w:style w:type="paragraph" w:styleId="8">
    <w:name w:val="toc 8"/>
    <w:basedOn w:val="a"/>
    <w:next w:val="a"/>
    <w:autoRedefine/>
    <w:uiPriority w:val="39"/>
    <w:unhideWhenUsed/>
    <w:qFormat/>
    <w:pPr>
      <w:spacing w:after="100"/>
      <w:ind w:left="1540"/>
    </w:pPr>
    <w:rPr>
      <w:rFonts w:eastAsiaTheme="minorEastAsia"/>
      <w:lang w:eastAsia="ru-RU"/>
    </w:rPr>
  </w:style>
  <w:style w:type="paragraph" w:styleId="aa">
    <w:name w:val="header"/>
    <w:basedOn w:val="a"/>
    <w:link w:val="ab"/>
    <w:uiPriority w:val="99"/>
    <w:unhideWhenUsed/>
    <w:qFormat/>
    <w:pPr>
      <w:tabs>
        <w:tab w:val="center" w:pos="4677"/>
        <w:tab w:val="right" w:pos="9355"/>
      </w:tabs>
      <w:spacing w:after="0" w:line="240" w:lineRule="auto"/>
    </w:pPr>
  </w:style>
  <w:style w:type="paragraph" w:styleId="9">
    <w:name w:val="toc 9"/>
    <w:basedOn w:val="a"/>
    <w:next w:val="a"/>
    <w:autoRedefine/>
    <w:uiPriority w:val="39"/>
    <w:unhideWhenUsed/>
    <w:qFormat/>
    <w:pPr>
      <w:spacing w:after="100"/>
      <w:ind w:left="1760"/>
    </w:pPr>
    <w:rPr>
      <w:rFonts w:eastAsiaTheme="minorEastAsia"/>
      <w:lang w:eastAsia="ru-RU"/>
    </w:rPr>
  </w:style>
  <w:style w:type="paragraph" w:styleId="70">
    <w:name w:val="toc 7"/>
    <w:basedOn w:val="a"/>
    <w:next w:val="a"/>
    <w:autoRedefine/>
    <w:uiPriority w:val="39"/>
    <w:unhideWhenUsed/>
    <w:qFormat/>
    <w:pPr>
      <w:spacing w:after="100"/>
      <w:ind w:left="1320"/>
    </w:pPr>
    <w:rPr>
      <w:rFonts w:eastAsiaTheme="minorEastAsia"/>
      <w:lang w:eastAsia="ru-RU"/>
    </w:rPr>
  </w:style>
  <w:style w:type="paragraph" w:styleId="ac">
    <w:name w:val="Body Text"/>
    <w:basedOn w:val="a"/>
    <w:qFormat/>
    <w:pPr>
      <w:spacing w:after="140" w:line="276" w:lineRule="auto"/>
    </w:pPr>
  </w:style>
  <w:style w:type="paragraph" w:styleId="ad">
    <w:name w:val="index heading"/>
    <w:basedOn w:val="10"/>
    <w:qFormat/>
  </w:style>
  <w:style w:type="paragraph" w:customStyle="1" w:styleId="10">
    <w:name w:val="Заголовок1"/>
    <w:basedOn w:val="a"/>
    <w:next w:val="ac"/>
    <w:qFormat/>
    <w:pPr>
      <w:keepNext/>
      <w:spacing w:before="240" w:after="120"/>
    </w:pPr>
    <w:rPr>
      <w:rFonts w:ascii="Liberation Sans" w:eastAsia="Microsoft YaHei" w:hAnsi="Liberation Sans" w:cs="Arial"/>
      <w:sz w:val="28"/>
      <w:szCs w:val="28"/>
    </w:rPr>
  </w:style>
  <w:style w:type="paragraph" w:styleId="11">
    <w:name w:val="toc 1"/>
    <w:basedOn w:val="a"/>
    <w:next w:val="a"/>
    <w:autoRedefine/>
    <w:uiPriority w:val="39"/>
    <w:unhideWhenUsed/>
    <w:qFormat/>
    <w:pPr>
      <w:spacing w:after="100"/>
    </w:pPr>
  </w:style>
  <w:style w:type="paragraph" w:styleId="6">
    <w:name w:val="toc 6"/>
    <w:basedOn w:val="a"/>
    <w:next w:val="a"/>
    <w:autoRedefine/>
    <w:uiPriority w:val="39"/>
    <w:unhideWhenUsed/>
    <w:qFormat/>
    <w:pPr>
      <w:spacing w:after="100"/>
      <w:ind w:left="1100"/>
    </w:pPr>
    <w:rPr>
      <w:rFonts w:eastAsiaTheme="minorEastAsia"/>
      <w:lang w:eastAsia="ru-RU"/>
    </w:rPr>
  </w:style>
  <w:style w:type="paragraph" w:styleId="30">
    <w:name w:val="toc 3"/>
    <w:basedOn w:val="a"/>
    <w:next w:val="a"/>
    <w:autoRedefine/>
    <w:uiPriority w:val="39"/>
    <w:unhideWhenUsed/>
    <w:qFormat/>
    <w:pPr>
      <w:spacing w:after="100"/>
      <w:ind w:left="440"/>
    </w:pPr>
    <w:rPr>
      <w:rFonts w:eastAsiaTheme="minorEastAsia"/>
      <w:lang w:eastAsia="ru-RU"/>
    </w:rPr>
  </w:style>
  <w:style w:type="paragraph" w:styleId="20">
    <w:name w:val="toc 2"/>
    <w:basedOn w:val="a"/>
    <w:next w:val="a"/>
    <w:autoRedefine/>
    <w:uiPriority w:val="39"/>
    <w:unhideWhenUsed/>
    <w:qFormat/>
    <w:pPr>
      <w:spacing w:after="100"/>
      <w:ind w:left="220"/>
    </w:pPr>
  </w:style>
  <w:style w:type="paragraph" w:styleId="40">
    <w:name w:val="toc 4"/>
    <w:basedOn w:val="a"/>
    <w:next w:val="a"/>
    <w:autoRedefine/>
    <w:uiPriority w:val="39"/>
    <w:unhideWhenUsed/>
    <w:qFormat/>
    <w:pPr>
      <w:spacing w:after="100"/>
      <w:ind w:left="660"/>
    </w:pPr>
    <w:rPr>
      <w:rFonts w:eastAsiaTheme="minorEastAsia"/>
      <w:lang w:eastAsia="ru-RU"/>
    </w:rPr>
  </w:style>
  <w:style w:type="paragraph" w:styleId="50">
    <w:name w:val="toc 5"/>
    <w:basedOn w:val="a"/>
    <w:next w:val="a"/>
    <w:autoRedefine/>
    <w:uiPriority w:val="39"/>
    <w:unhideWhenUsed/>
    <w:qFormat/>
    <w:pPr>
      <w:spacing w:after="100"/>
      <w:ind w:left="880"/>
    </w:pPr>
    <w:rPr>
      <w:rFonts w:eastAsiaTheme="minorEastAsia"/>
      <w:lang w:eastAsia="ru-RU"/>
    </w:rPr>
  </w:style>
  <w:style w:type="paragraph" w:styleId="ae">
    <w:name w:val="Body Text Indent"/>
    <w:basedOn w:val="a"/>
    <w:link w:val="af"/>
    <w:qFormat/>
    <w:pPr>
      <w:tabs>
        <w:tab w:val="left" w:pos="2977"/>
      </w:tabs>
      <w:spacing w:after="0" w:line="240" w:lineRule="auto"/>
      <w:jc w:val="center"/>
    </w:pPr>
    <w:rPr>
      <w:rFonts w:ascii="Times New Roman" w:eastAsia="Times New Roman" w:hAnsi="Times New Roman" w:cs="Times New Roman"/>
      <w:sz w:val="28"/>
      <w:szCs w:val="20"/>
      <w:lang w:eastAsia="ru-RU"/>
    </w:rPr>
  </w:style>
  <w:style w:type="paragraph" w:styleId="af0">
    <w:name w:val="footer"/>
    <w:basedOn w:val="a"/>
    <w:link w:val="af1"/>
    <w:uiPriority w:val="99"/>
    <w:unhideWhenUsed/>
    <w:qFormat/>
    <w:pPr>
      <w:tabs>
        <w:tab w:val="center" w:pos="4677"/>
        <w:tab w:val="right" w:pos="9355"/>
      </w:tabs>
      <w:spacing w:after="0" w:line="240" w:lineRule="auto"/>
    </w:pPr>
  </w:style>
  <w:style w:type="paragraph" w:styleId="af2">
    <w:name w:val="List"/>
    <w:basedOn w:val="ac"/>
    <w:qFormat/>
    <w:rPr>
      <w:rFonts w:cs="Arial"/>
    </w:rPr>
  </w:style>
  <w:style w:type="paragraph" w:styleId="af3">
    <w:name w:val="Normal (Web)"/>
    <w:basedOn w:val="a"/>
    <w:uiPriority w:val="99"/>
    <w:unhideWhenUsed/>
    <w:qFormat/>
    <w:pPr>
      <w:spacing w:beforeAutospacing="1"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qFormat/>
    <w:pPr>
      <w:spacing w:after="0" w:line="240" w:lineRule="auto"/>
    </w:pPr>
    <w:rPr>
      <w:rFonts w:ascii="Consolas" w:hAnsi="Consolas"/>
      <w:sz w:val="20"/>
      <w:szCs w:val="20"/>
    </w:rPr>
  </w:style>
  <w:style w:type="table" w:styleId="af4">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Верхний колонтитул Знак"/>
    <w:basedOn w:val="a0"/>
    <w:link w:val="aa"/>
    <w:uiPriority w:val="99"/>
    <w:qFormat/>
  </w:style>
  <w:style w:type="character" w:customStyle="1" w:styleId="af1">
    <w:name w:val="Нижний колонтитул Знак"/>
    <w:basedOn w:val="a0"/>
    <w:link w:val="af0"/>
    <w:uiPriority w:val="99"/>
    <w:qFormat/>
  </w:style>
  <w:style w:type="character" w:customStyle="1" w:styleId="21">
    <w:name w:val="Заголовок 2 Знак"/>
    <w:basedOn w:val="a0"/>
    <w:uiPriority w:val="9"/>
    <w:qFormat/>
    <w:rPr>
      <w:rFonts w:asciiTheme="majorHAnsi" w:eastAsiaTheme="majorEastAsia" w:hAnsiTheme="majorHAnsi" w:cstheme="majorBidi"/>
      <w:color w:val="2E74B5" w:themeColor="accent1" w:themeShade="BF"/>
      <w:sz w:val="26"/>
      <w:szCs w:val="26"/>
    </w:rPr>
  </w:style>
  <w:style w:type="character" w:customStyle="1" w:styleId="12">
    <w:name w:val="Заголовок 1 Знак"/>
    <w:basedOn w:val="a0"/>
    <w:uiPriority w:val="9"/>
    <w:qFormat/>
    <w:rPr>
      <w:rFonts w:asciiTheme="majorHAnsi" w:eastAsiaTheme="majorEastAsia" w:hAnsiTheme="majorHAnsi" w:cstheme="majorBidi"/>
      <w:color w:val="2E74B5" w:themeColor="accent1" w:themeShade="BF"/>
      <w:sz w:val="32"/>
      <w:szCs w:val="32"/>
    </w:rPr>
  </w:style>
  <w:style w:type="character" w:customStyle="1" w:styleId="31">
    <w:name w:val="Заголовок 3 Знак"/>
    <w:basedOn w:val="a0"/>
    <w:uiPriority w:val="9"/>
    <w:qFormat/>
    <w:rPr>
      <w:rFonts w:asciiTheme="majorHAnsi" w:eastAsiaTheme="majorEastAsia" w:hAnsiTheme="majorHAnsi" w:cstheme="majorBidi"/>
      <w:color w:val="1F4E79" w:themeColor="accent1" w:themeShade="80"/>
      <w:sz w:val="24"/>
      <w:szCs w:val="24"/>
    </w:rPr>
  </w:style>
  <w:style w:type="character" w:customStyle="1" w:styleId="41">
    <w:name w:val="Заголовок 4 Знак"/>
    <w:basedOn w:val="a0"/>
    <w:qFormat/>
    <w:rPr>
      <w:rFonts w:asciiTheme="majorHAnsi" w:eastAsiaTheme="majorEastAsia" w:hAnsiTheme="majorHAnsi" w:cstheme="majorBidi"/>
      <w:i/>
      <w:iCs/>
      <w:color w:val="2E74B5" w:themeColor="accent1" w:themeShade="BF"/>
    </w:rPr>
  </w:style>
  <w:style w:type="character" w:customStyle="1" w:styleId="51">
    <w:name w:val="Заголовок 5 Знак"/>
    <w:basedOn w:val="a0"/>
    <w:uiPriority w:val="9"/>
    <w:qFormat/>
    <w:rPr>
      <w:rFonts w:asciiTheme="majorHAnsi" w:eastAsiaTheme="majorEastAsia" w:hAnsiTheme="majorHAnsi" w:cstheme="majorBidi"/>
      <w:color w:val="2E74B5" w:themeColor="accent1" w:themeShade="BF"/>
    </w:rPr>
  </w:style>
  <w:style w:type="character" w:customStyle="1" w:styleId="71">
    <w:name w:val="Заголовок 7 Знак"/>
    <w:basedOn w:val="a0"/>
    <w:qFormat/>
    <w:rPr>
      <w:rFonts w:ascii="Times New Roman" w:eastAsia="Times New Roman" w:hAnsi="Times New Roman" w:cs="Times New Roman"/>
      <w:sz w:val="24"/>
      <w:szCs w:val="24"/>
      <w:lang w:val="en-GB" w:eastAsia="ru-RU"/>
    </w:rPr>
  </w:style>
  <w:style w:type="character" w:customStyle="1" w:styleId="a8">
    <w:name w:val="Текст выноски Знак"/>
    <w:basedOn w:val="a0"/>
    <w:link w:val="a7"/>
    <w:uiPriority w:val="99"/>
    <w:semiHidden/>
    <w:qFormat/>
    <w:rPr>
      <w:rFonts w:ascii="Segoe UI" w:hAnsi="Segoe UI" w:cs="Segoe UI"/>
      <w:sz w:val="18"/>
      <w:szCs w:val="18"/>
    </w:rPr>
  </w:style>
  <w:style w:type="character" w:customStyle="1" w:styleId="c0">
    <w:name w:val="c0"/>
    <w:basedOn w:val="a0"/>
    <w:qFormat/>
  </w:style>
  <w:style w:type="character" w:customStyle="1" w:styleId="mlwqmnquestionnumber">
    <w:name w:val="mlw_qmn_question_number"/>
    <w:basedOn w:val="a0"/>
    <w:qFormat/>
  </w:style>
  <w:style w:type="character" w:customStyle="1" w:styleId="mlwqmnquestion">
    <w:name w:val="mlw_qmn_question"/>
    <w:basedOn w:val="a0"/>
    <w:qFormat/>
  </w:style>
  <w:style w:type="character" w:customStyle="1" w:styleId="HTML0">
    <w:name w:val="Стандартный HTML Знак"/>
    <w:basedOn w:val="a0"/>
    <w:link w:val="HTML"/>
    <w:uiPriority w:val="99"/>
    <w:semiHidden/>
    <w:qFormat/>
    <w:rPr>
      <w:rFonts w:ascii="Consolas" w:hAnsi="Consolas"/>
      <w:sz w:val="20"/>
      <w:szCs w:val="20"/>
    </w:rPr>
  </w:style>
  <w:style w:type="character" w:customStyle="1" w:styleId="af">
    <w:name w:val="Основной текст с отступом Знак"/>
    <w:basedOn w:val="a0"/>
    <w:link w:val="ae"/>
    <w:qFormat/>
    <w:rPr>
      <w:rFonts w:ascii="Times New Roman" w:eastAsia="Times New Roman" w:hAnsi="Times New Roman" w:cs="Times New Roman"/>
      <w:sz w:val="28"/>
      <w:szCs w:val="20"/>
      <w:lang w:eastAsia="ru-RU"/>
    </w:rPr>
  </w:style>
  <w:style w:type="character" w:customStyle="1" w:styleId="rvts7">
    <w:name w:val="rvts7"/>
    <w:basedOn w:val="a0"/>
    <w:qFormat/>
  </w:style>
  <w:style w:type="character" w:customStyle="1" w:styleId="rvts70">
    <w:name w:val="rvts70"/>
    <w:basedOn w:val="a0"/>
    <w:qFormat/>
  </w:style>
  <w:style w:type="character" w:customStyle="1" w:styleId="rvts72">
    <w:name w:val="rvts72"/>
    <w:basedOn w:val="a0"/>
    <w:qFormat/>
  </w:style>
  <w:style w:type="character" w:customStyle="1" w:styleId="rvts73">
    <w:name w:val="rvts73"/>
    <w:basedOn w:val="a0"/>
    <w:qFormat/>
  </w:style>
  <w:style w:type="character" w:customStyle="1" w:styleId="rvts74">
    <w:name w:val="rvts74"/>
    <w:basedOn w:val="a0"/>
    <w:qFormat/>
  </w:style>
  <w:style w:type="character" w:customStyle="1" w:styleId="rvts75">
    <w:name w:val="rvts75"/>
    <w:basedOn w:val="a0"/>
    <w:qFormat/>
  </w:style>
  <w:style w:type="character" w:customStyle="1" w:styleId="eng">
    <w:name w:val="eng"/>
    <w:basedOn w:val="a0"/>
    <w:qFormat/>
  </w:style>
  <w:style w:type="character" w:customStyle="1" w:styleId="rus">
    <w:name w:val="rus"/>
    <w:basedOn w:val="a0"/>
    <w:qFormat/>
  </w:style>
  <w:style w:type="character" w:customStyle="1" w:styleId="13">
    <w:name w:val="Дата1"/>
    <w:basedOn w:val="a0"/>
    <w:qFormat/>
  </w:style>
  <w:style w:type="character" w:customStyle="1" w:styleId="110">
    <w:name w:val="Заголовок 1 Знак1"/>
    <w:basedOn w:val="a0"/>
    <w:uiPriority w:val="9"/>
    <w:qFormat/>
    <w:rPr>
      <w:rFonts w:asciiTheme="majorHAnsi" w:eastAsiaTheme="majorEastAsia" w:hAnsiTheme="majorHAnsi" w:cstheme="majorBidi"/>
      <w:b/>
      <w:bCs/>
      <w:color w:val="2E74B5" w:themeColor="accent1" w:themeShade="BF"/>
      <w:sz w:val="28"/>
      <w:szCs w:val="28"/>
    </w:rPr>
  </w:style>
  <w:style w:type="character" w:styleId="af5">
    <w:name w:val="Placeholder Text"/>
    <w:basedOn w:val="a0"/>
    <w:uiPriority w:val="99"/>
    <w:semiHidden/>
    <w:qFormat/>
    <w:rPr>
      <w:color w:val="808080"/>
    </w:rPr>
  </w:style>
  <w:style w:type="character" w:customStyle="1" w:styleId="block">
    <w:name w:val="block"/>
    <w:basedOn w:val="a0"/>
    <w:qFormat/>
  </w:style>
  <w:style w:type="character" w:customStyle="1" w:styleId="align-middle">
    <w:name w:val="align-middle"/>
    <w:basedOn w:val="a0"/>
    <w:qFormat/>
  </w:style>
  <w:style w:type="character" w:customStyle="1" w:styleId="ft14">
    <w:name w:val="ft14"/>
    <w:basedOn w:val="a0"/>
    <w:qFormat/>
  </w:style>
  <w:style w:type="character" w:customStyle="1" w:styleId="ft58">
    <w:name w:val="ft58"/>
    <w:basedOn w:val="a0"/>
    <w:qFormat/>
  </w:style>
  <w:style w:type="character" w:customStyle="1" w:styleId="ft12">
    <w:name w:val="ft12"/>
    <w:basedOn w:val="a0"/>
    <w:qFormat/>
  </w:style>
  <w:style w:type="character" w:customStyle="1" w:styleId="ft34">
    <w:name w:val="ft34"/>
    <w:basedOn w:val="a0"/>
    <w:qFormat/>
  </w:style>
  <w:style w:type="character" w:customStyle="1" w:styleId="ft33">
    <w:name w:val="ft33"/>
    <w:basedOn w:val="a0"/>
    <w:qFormat/>
  </w:style>
  <w:style w:type="character" w:customStyle="1" w:styleId="ft13">
    <w:name w:val="ft13"/>
    <w:basedOn w:val="a0"/>
    <w:qFormat/>
  </w:style>
  <w:style w:type="character" w:customStyle="1" w:styleId="ft158">
    <w:name w:val="ft158"/>
    <w:basedOn w:val="a0"/>
    <w:qFormat/>
  </w:style>
  <w:style w:type="character" w:customStyle="1" w:styleId="ft159">
    <w:name w:val="ft159"/>
    <w:basedOn w:val="a0"/>
    <w:qFormat/>
  </w:style>
  <w:style w:type="character" w:customStyle="1" w:styleId="ft76">
    <w:name w:val="ft76"/>
    <w:basedOn w:val="a0"/>
    <w:qFormat/>
  </w:style>
  <w:style w:type="character" w:customStyle="1" w:styleId="ft160">
    <w:name w:val="ft160"/>
    <w:basedOn w:val="a0"/>
    <w:qFormat/>
  </w:style>
  <w:style w:type="character" w:customStyle="1" w:styleId="ft161">
    <w:name w:val="ft161"/>
    <w:basedOn w:val="a0"/>
    <w:qFormat/>
  </w:style>
  <w:style w:type="character" w:customStyle="1" w:styleId="ft162">
    <w:name w:val="ft162"/>
    <w:basedOn w:val="a0"/>
    <w:qFormat/>
  </w:style>
  <w:style w:type="character" w:customStyle="1" w:styleId="ft163">
    <w:name w:val="ft163"/>
    <w:basedOn w:val="a0"/>
    <w:qFormat/>
  </w:style>
  <w:style w:type="character" w:customStyle="1" w:styleId="ft164">
    <w:name w:val="ft164"/>
    <w:basedOn w:val="a0"/>
    <w:qFormat/>
  </w:style>
  <w:style w:type="character" w:customStyle="1" w:styleId="ft74">
    <w:name w:val="ft74"/>
    <w:basedOn w:val="a0"/>
    <w:qFormat/>
  </w:style>
  <w:style w:type="character" w:customStyle="1" w:styleId="ft73">
    <w:name w:val="ft73"/>
    <w:basedOn w:val="a0"/>
    <w:qFormat/>
  </w:style>
  <w:style w:type="character" w:customStyle="1" w:styleId="ft62">
    <w:name w:val="ft62"/>
    <w:basedOn w:val="a0"/>
    <w:qFormat/>
  </w:style>
  <w:style w:type="character" w:customStyle="1" w:styleId="ft80">
    <w:name w:val="ft80"/>
    <w:basedOn w:val="a0"/>
    <w:qFormat/>
  </w:style>
  <w:style w:type="character" w:customStyle="1" w:styleId="ft165">
    <w:name w:val="ft165"/>
    <w:basedOn w:val="a0"/>
    <w:qFormat/>
  </w:style>
  <w:style w:type="character" w:customStyle="1" w:styleId="ft100">
    <w:name w:val="ft100"/>
    <w:basedOn w:val="a0"/>
    <w:qFormat/>
  </w:style>
  <w:style w:type="character" w:customStyle="1" w:styleId="af6">
    <w:name w:val="Выделенная цитата Знак"/>
    <w:basedOn w:val="a0"/>
    <w:link w:val="af7"/>
    <w:uiPriority w:val="30"/>
    <w:qFormat/>
    <w:rPr>
      <w:i/>
      <w:iCs/>
      <w:color w:val="5B9BD5" w:themeColor="accent1"/>
    </w:rPr>
  </w:style>
  <w:style w:type="paragraph" w:styleId="af7">
    <w:name w:val="Intense Quote"/>
    <w:basedOn w:val="a"/>
    <w:next w:val="a"/>
    <w:link w:val="af6"/>
    <w:uiPriority w:val="30"/>
    <w:qFormat/>
    <w:pPr>
      <w:pBdr>
        <w:top w:val="single" w:sz="4" w:space="10" w:color="5B9BD5"/>
        <w:bottom w:val="single" w:sz="4" w:space="10" w:color="5B9BD5"/>
      </w:pBdr>
      <w:spacing w:before="360" w:after="360"/>
      <w:ind w:left="864" w:right="864"/>
      <w:jc w:val="center"/>
    </w:pPr>
    <w:rPr>
      <w:i/>
      <w:iCs/>
      <w:color w:val="5B9BD5" w:themeColor="accent1"/>
    </w:rPr>
  </w:style>
  <w:style w:type="character" w:customStyle="1" w:styleId="14">
    <w:name w:val="Сильная ссылка1"/>
    <w:basedOn w:val="a0"/>
    <w:uiPriority w:val="32"/>
    <w:qFormat/>
    <w:rPr>
      <w:b/>
      <w:bCs/>
      <w:smallCaps/>
      <w:color w:val="5B9BD5" w:themeColor="accent1"/>
      <w:spacing w:val="5"/>
    </w:rPr>
  </w:style>
  <w:style w:type="character" w:customStyle="1" w:styleId="af8">
    <w:name w:val="Ссылка указателя"/>
    <w:qFormat/>
  </w:style>
  <w:style w:type="paragraph" w:customStyle="1" w:styleId="15">
    <w:name w:val="Указатель1"/>
    <w:basedOn w:val="a"/>
    <w:qFormat/>
    <w:pPr>
      <w:suppressLineNumbers/>
    </w:pPr>
    <w:rPr>
      <w:rFonts w:cs="Arial"/>
    </w:rPr>
  </w:style>
  <w:style w:type="paragraph" w:customStyle="1" w:styleId="af9">
    <w:name w:val="Колонтитул"/>
    <w:basedOn w:val="a"/>
    <w:qFormat/>
  </w:style>
  <w:style w:type="paragraph" w:styleId="afa">
    <w:name w:val="List Paragraph"/>
    <w:basedOn w:val="a"/>
    <w:uiPriority w:val="34"/>
    <w:qFormat/>
    <w:pPr>
      <w:ind w:left="720"/>
      <w:contextualSpacing/>
    </w:pPr>
  </w:style>
  <w:style w:type="paragraph" w:customStyle="1" w:styleId="16">
    <w:name w:val="Заголовок оглавления1"/>
    <w:basedOn w:val="1"/>
    <w:next w:val="a"/>
    <w:uiPriority w:val="39"/>
    <w:unhideWhenUsed/>
    <w:qFormat/>
    <w:pPr>
      <w:outlineLvl w:val="9"/>
    </w:pPr>
    <w:rPr>
      <w:lang w:eastAsia="ru-RU"/>
    </w:rPr>
  </w:style>
  <w:style w:type="paragraph" w:styleId="afb">
    <w:name w:val="No Spacing"/>
    <w:uiPriority w:val="1"/>
    <w:qFormat/>
    <w:pPr>
      <w:suppressAutoHyphens/>
    </w:pPr>
    <w:rPr>
      <w:rFonts w:asciiTheme="minorHAnsi" w:eastAsiaTheme="minorHAnsi" w:hAnsiTheme="minorHAnsi" w:cstheme="minorBidi"/>
      <w:sz w:val="22"/>
      <w:szCs w:val="22"/>
      <w:lang w:eastAsia="en-US"/>
    </w:rPr>
  </w:style>
  <w:style w:type="paragraph" w:customStyle="1" w:styleId="Default">
    <w:name w:val="Default"/>
    <w:qFormat/>
    <w:pPr>
      <w:suppressAutoHyphens/>
    </w:pPr>
    <w:rPr>
      <w:rFonts w:ascii="Tahoma" w:eastAsia="Calibri" w:hAnsi="Tahoma" w:cs="Tahoma"/>
      <w:color w:val="000000"/>
      <w:sz w:val="24"/>
      <w:szCs w:val="24"/>
      <w:lang w:eastAsia="en-US"/>
    </w:rPr>
  </w:style>
  <w:style w:type="paragraph" w:customStyle="1" w:styleId="c15">
    <w:name w:val="c15"/>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c8">
    <w:name w:val="c8"/>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question">
    <w:name w:val="question"/>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answers">
    <w:name w:val="answers"/>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Standard">
    <w:name w:val="Standard"/>
    <w:basedOn w:val="a"/>
    <w:next w:val="a"/>
    <w:uiPriority w:val="99"/>
    <w:qFormat/>
    <w:pPr>
      <w:spacing w:after="0" w:line="240" w:lineRule="auto"/>
    </w:pPr>
    <w:rPr>
      <w:rFonts w:ascii="BDCEFJ+Verdana" w:hAnsi="BDCEFJ+Verdana"/>
      <w:sz w:val="24"/>
      <w:szCs w:val="24"/>
    </w:rPr>
  </w:style>
  <w:style w:type="paragraph" w:customStyle="1" w:styleId="111">
    <w:name w:val="Заголовок 11"/>
    <w:basedOn w:val="a"/>
    <w:next w:val="a"/>
    <w:uiPriority w:val="9"/>
    <w:qFormat/>
    <w:pPr>
      <w:keepNext/>
      <w:keepLines/>
      <w:spacing w:before="480" w:after="0" w:line="240" w:lineRule="auto"/>
      <w:outlineLvl w:val="0"/>
    </w:pPr>
    <w:rPr>
      <w:rFonts w:ascii="Cambria" w:eastAsia="Times New Roman" w:hAnsi="Cambria" w:cs="Times New Roman"/>
      <w:b/>
      <w:bCs/>
      <w:color w:val="365F91"/>
      <w:sz w:val="28"/>
      <w:szCs w:val="28"/>
      <w:lang w:val="en-GB" w:eastAsia="ru-RU"/>
    </w:rPr>
  </w:style>
  <w:style w:type="paragraph" w:customStyle="1" w:styleId="rvps3">
    <w:name w:val="rvps3"/>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rvps1">
    <w:name w:val="rvps1"/>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msonorm">
    <w:name w:val="msonorm"/>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147">
    <w:name w:val="p147"/>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68">
    <w:name w:val="p68"/>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149">
    <w:name w:val="p149"/>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65">
    <w:name w:val="p65"/>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38">
    <w:name w:val="p38"/>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164">
    <w:name w:val="p164"/>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193">
    <w:name w:val="p193"/>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194">
    <w:name w:val="p194"/>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195">
    <w:name w:val="p195"/>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464">
    <w:name w:val="p464"/>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126">
    <w:name w:val="p126"/>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90">
    <w:name w:val="p90"/>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51">
    <w:name w:val="p51"/>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39">
    <w:name w:val="p39"/>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257">
    <w:name w:val="p257"/>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471">
    <w:name w:val="p471"/>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472">
    <w:name w:val="p472"/>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250">
    <w:name w:val="p250"/>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473">
    <w:name w:val="p473"/>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474">
    <w:name w:val="p474"/>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475">
    <w:name w:val="p475"/>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476">
    <w:name w:val="p476"/>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481">
    <w:name w:val="p481"/>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482">
    <w:name w:val="p482"/>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287">
    <w:name w:val="p287"/>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232">
    <w:name w:val="p232"/>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484">
    <w:name w:val="p484"/>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485">
    <w:name w:val="p485"/>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233">
    <w:name w:val="p233"/>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57">
    <w:name w:val="p57"/>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488">
    <w:name w:val="p488"/>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60">
    <w:name w:val="p60"/>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489">
    <w:name w:val="p489"/>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59">
    <w:name w:val="p59"/>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490">
    <w:name w:val="p490"/>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137">
    <w:name w:val="p137"/>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136">
    <w:name w:val="p136"/>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491">
    <w:name w:val="p491"/>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217">
    <w:name w:val="p217"/>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492">
    <w:name w:val="p492"/>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493">
    <w:name w:val="p493"/>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63">
    <w:name w:val="p63"/>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64">
    <w:name w:val="p64"/>
    <w:basedOn w:val="a"/>
    <w:qFormat/>
    <w:pPr>
      <w:spacing w:beforeAutospacing="1" w:afterAutospacing="1" w:line="240" w:lineRule="auto"/>
    </w:pPr>
    <w:rPr>
      <w:rFonts w:ascii="Times New Roman" w:eastAsia="Times New Roman" w:hAnsi="Times New Roman" w:cs="Times New Roman"/>
      <w:sz w:val="24"/>
      <w:szCs w:val="24"/>
      <w:lang w:eastAsia="ru-RU"/>
    </w:rPr>
  </w:style>
  <w:style w:type="table" w:customStyle="1" w:styleId="17">
    <w:name w:val="Сетка таблицы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22">
    <w:name w:val="Сетка таблицы2"/>
    <w:uiPriority w:val="39"/>
    <w:qFormat/>
    <w:rPr>
      <w:sz w:val="28"/>
    </w:r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0" w:type="dxa"/>
        <w:bottom w:w="0" w:type="dxa"/>
        <w:right w:w="0" w:type="dxa"/>
      </w:tblCellMar>
    </w:tblPr>
  </w:style>
  <w:style w:type="table" w:customStyle="1" w:styleId="32">
    <w:name w:val="Сетка таблицы3"/>
    <w:uiPriority w:val="59"/>
    <w:qFormat/>
    <w:rPr>
      <w:sz w:val="28"/>
    </w:r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0" w:type="dxa"/>
        <w:bottom w:w="0" w:type="dxa"/>
        <w:right w:w="0" w:type="dxa"/>
      </w:tblCellMar>
    </w:tblPr>
  </w:style>
  <w:style w:type="paragraph" w:customStyle="1" w:styleId="TableParagraph">
    <w:name w:val="Table Paragraph"/>
    <w:basedOn w:val="a"/>
    <w:uiPriority w:val="1"/>
    <w:qFormat/>
    <w:pPr>
      <w:spacing w:before="79"/>
      <w:ind w:left="107"/>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en.wikipedia.org/wiki/Airport_ramp" TargetMode="External"/><Relationship Id="rId117" Type="http://schemas.openxmlformats.org/officeDocument/2006/relationships/hyperlink" Target="https://www.theguardian.com/us-news/2015/may/16/flight-wright-brothers-gustave-whitehead-connecticut-ohio-north-carolina" TargetMode="External"/><Relationship Id="rId21" Type="http://schemas.openxmlformats.org/officeDocument/2006/relationships/hyperlink" Target="http://en.wikipedia.org/wiki/Above_ground_level" TargetMode="External"/><Relationship Id="rId42" Type="http://schemas.openxmlformats.org/officeDocument/2006/relationships/hyperlink" Target="http://www.virtualskies.arc.nasa.gov/glossary.html" TargetMode="External"/><Relationship Id="rId47" Type="http://schemas.openxmlformats.org/officeDocument/2006/relationships/hyperlink" Target="http://en.wikipedia.org/wiki/Mid-air_collision" TargetMode="External"/><Relationship Id="rId63" Type="http://schemas.openxmlformats.org/officeDocument/2006/relationships/hyperlink" Target="https://www.theguardian.com/business/article/2024/aug/01/rolls-royce-shares-profit-dividend" TargetMode="External"/><Relationship Id="rId68" Type="http://schemas.openxmlformats.org/officeDocument/2006/relationships/hyperlink" Target="http://www.virtualskies.arc.nasa.gov/glossary.html" TargetMode="External"/><Relationship Id="rId84" Type="http://schemas.openxmlformats.org/officeDocument/2006/relationships/hyperlink" Target="http://en.wikipedia.org/wiki/Signage" TargetMode="External"/><Relationship Id="rId89" Type="http://schemas.openxmlformats.org/officeDocument/2006/relationships/hyperlink" Target="https://www.theguardian.com/business/article/2024/jun/25/airbus-shares-profit-forecast-production-a320neo" TargetMode="External"/><Relationship Id="rId112" Type="http://schemas.openxmlformats.org/officeDocument/2006/relationships/hyperlink" Target="https://www.theguardian.com/uk/belfast" TargetMode="External"/><Relationship Id="rId133" Type="http://schemas.openxmlformats.org/officeDocument/2006/relationships/hyperlink" Target="http://en.wikipedia.org/wiki/Asphalt" TargetMode="External"/><Relationship Id="rId138" Type="http://schemas.openxmlformats.org/officeDocument/2006/relationships/hyperlink" Target="http://en.wikipedia.org/wiki/Runway" TargetMode="External"/><Relationship Id="rId16" Type="http://schemas.openxmlformats.org/officeDocument/2006/relationships/hyperlink" Target="http://www.virtualskies.arc.nasa.gov/glossary.html" TargetMode="External"/><Relationship Id="rId107" Type="http://schemas.openxmlformats.org/officeDocument/2006/relationships/hyperlink" Target="http://en.wikipedia.org/wiki/Aircraft" TargetMode="External"/><Relationship Id="rId11" Type="http://schemas.openxmlformats.org/officeDocument/2006/relationships/hyperlink" Target="https://www.theguardian.com/profile/jasper-jolly" TargetMode="External"/><Relationship Id="rId32" Type="http://schemas.openxmlformats.org/officeDocument/2006/relationships/hyperlink" Target="http://en.wikipedia.org/wiki/Grass" TargetMode="External"/><Relationship Id="rId37" Type="http://schemas.openxmlformats.org/officeDocument/2006/relationships/hyperlink" Target="https://www.theguardian.com/us-news/2024/jan/06/alaska-airlines-grounds-boeing-737-max-9-planes-after-mid-air-window-blowout" TargetMode="External"/><Relationship Id="rId53" Type="http://schemas.openxmlformats.org/officeDocument/2006/relationships/hyperlink" Target="http://en.wikipedia.org/wiki/Asphalt" TargetMode="External"/><Relationship Id="rId58" Type="http://schemas.openxmlformats.org/officeDocument/2006/relationships/hyperlink" Target="http://en.wikipedia.org/wiki/Runway" TargetMode="External"/><Relationship Id="rId74" Type="http://schemas.openxmlformats.org/officeDocument/2006/relationships/hyperlink" Target="http://en.wikipedia.org/wiki/Runway" TargetMode="External"/><Relationship Id="rId79" Type="http://schemas.openxmlformats.org/officeDocument/2006/relationships/hyperlink" Target="http://en.wikipedia.org/wiki/Concrete" TargetMode="External"/><Relationship Id="rId102" Type="http://schemas.openxmlformats.org/officeDocument/2006/relationships/hyperlink" Target="http://en.wikipedia.org/wiki/Airport_terminal" TargetMode="External"/><Relationship Id="rId123" Type="http://schemas.openxmlformats.org/officeDocument/2006/relationships/hyperlink" Target="http://www.virtualskies.arc.nasa.gov/glossary.html" TargetMode="External"/><Relationship Id="rId128" Type="http://schemas.openxmlformats.org/officeDocument/2006/relationships/hyperlink" Target="http://en.wikipedia.org/wiki/Airport" TargetMode="External"/><Relationship Id="rId5" Type="http://schemas.openxmlformats.org/officeDocument/2006/relationships/webSettings" Target="webSettings.xml"/><Relationship Id="rId90" Type="http://schemas.openxmlformats.org/officeDocument/2006/relationships/hyperlink" Target="http://www.virtualskies.arc.nasa.gov/glossary.html" TargetMode="External"/><Relationship Id="rId95" Type="http://schemas.openxmlformats.org/officeDocument/2006/relationships/hyperlink" Target="http://en.wikipedia.org/wiki/Above_ground_level" TargetMode="External"/><Relationship Id="rId22" Type="http://schemas.openxmlformats.org/officeDocument/2006/relationships/hyperlink" Target="http://en.wikipedia.org/wiki/Mountain" TargetMode="External"/><Relationship Id="rId27" Type="http://schemas.openxmlformats.org/officeDocument/2006/relationships/hyperlink" Target="http://en.wikipedia.org/wiki/Hangar" TargetMode="External"/><Relationship Id="rId43" Type="http://schemas.openxmlformats.org/officeDocument/2006/relationships/hyperlink" Target="http://www.virtualskies.arc.nasa.gov/glossary.html" TargetMode="External"/><Relationship Id="rId48" Type="http://schemas.openxmlformats.org/officeDocument/2006/relationships/hyperlink" Target="http://en.wikipedia.org/wiki/Airport" TargetMode="External"/><Relationship Id="rId64" Type="http://schemas.openxmlformats.org/officeDocument/2006/relationships/hyperlink" Target="https://www.theguardian.com/business/article/2024/aug/02/rolls-royce-shares-price-rise-record-dividend" TargetMode="External"/><Relationship Id="rId69" Type="http://schemas.openxmlformats.org/officeDocument/2006/relationships/hyperlink" Target="http://en.wikipedia.org/wiki/Airfield_traffic_pattern" TargetMode="External"/><Relationship Id="rId113" Type="http://schemas.openxmlformats.org/officeDocument/2006/relationships/hyperlink" Target="https://www.theguardian.com/business/article/2024/jul/01/boeing-to-buy-supplier-spirit-aerosystems-deal" TargetMode="External"/><Relationship Id="rId118" Type="http://schemas.openxmlformats.org/officeDocument/2006/relationships/hyperlink" Target="https://www.theguardian.com/business/2019/oct/31/bombardiers-belfast-factory-sold-to-spirit-in-850m-deal" TargetMode="External"/><Relationship Id="rId134" Type="http://schemas.openxmlformats.org/officeDocument/2006/relationships/hyperlink" Target="http://en.wikipedia.org/wiki/Concrete" TargetMode="External"/><Relationship Id="rId139" Type="http://schemas.openxmlformats.org/officeDocument/2006/relationships/hyperlink" Target="http://en.wikipedia.org/wiki/Signage" TargetMode="External"/><Relationship Id="rId8" Type="http://schemas.openxmlformats.org/officeDocument/2006/relationships/footer" Target="footer1.xml"/><Relationship Id="rId51" Type="http://schemas.openxmlformats.org/officeDocument/2006/relationships/hyperlink" Target="http://en.wikipedia.org/wiki/Hangar" TargetMode="External"/><Relationship Id="rId72" Type="http://schemas.openxmlformats.org/officeDocument/2006/relationships/hyperlink" Target="http://en.wikipedia.org/wiki/Mid-air_collision" TargetMode="External"/><Relationship Id="rId80" Type="http://schemas.openxmlformats.org/officeDocument/2006/relationships/hyperlink" Target="http://en.wikipedia.org/wiki/Gravel" TargetMode="External"/><Relationship Id="rId85" Type="http://schemas.openxmlformats.org/officeDocument/2006/relationships/hyperlink" Target="http://en.wikipedia.org/wiki/Blue" TargetMode="External"/><Relationship Id="rId93" Type="http://schemas.openxmlformats.org/officeDocument/2006/relationships/hyperlink" Target="http://www.virtualskies.arc.nasa.gov/glossary.html" TargetMode="External"/><Relationship Id="rId98" Type="http://schemas.openxmlformats.org/officeDocument/2006/relationships/hyperlink" Target="http://en.wikipedia.org/wiki/Airport" TargetMode="External"/><Relationship Id="rId121" Type="http://schemas.openxmlformats.org/officeDocument/2006/relationships/hyperlink" Target="http://www.virtualskies.arc.nasa.gov/glossary.html" TargetMode="External"/><Relationship Id="rId14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www.theguardian.com/business/rollsroycegroup" TargetMode="External"/><Relationship Id="rId17" Type="http://schemas.openxmlformats.org/officeDocument/2006/relationships/hyperlink" Target="http://www.virtualskies.arc.nasa.gov/glossary.html" TargetMode="External"/><Relationship Id="rId25" Type="http://schemas.openxmlformats.org/officeDocument/2006/relationships/hyperlink" Target="http://en.wikipedia.org/wiki/Runway" TargetMode="External"/><Relationship Id="rId33" Type="http://schemas.openxmlformats.org/officeDocument/2006/relationships/hyperlink" Target="http://en.wikipedia.org/wiki/Aircraft" TargetMode="External"/><Relationship Id="rId38" Type="http://schemas.openxmlformats.org/officeDocument/2006/relationships/hyperlink" Target="https://www.theguardian.com/business/boeing" TargetMode="External"/><Relationship Id="rId46" Type="http://schemas.openxmlformats.org/officeDocument/2006/relationships/hyperlink" Target="http://en.wikipedia.org/wiki/Mountain" TargetMode="External"/><Relationship Id="rId59" Type="http://schemas.openxmlformats.org/officeDocument/2006/relationships/hyperlink" Target="http://en.wikipedia.org/wiki/Signage" TargetMode="External"/><Relationship Id="rId67" Type="http://schemas.openxmlformats.org/officeDocument/2006/relationships/hyperlink" Target="http://www.virtualskies.arc.nasa.gov/glossary.html" TargetMode="External"/><Relationship Id="rId103" Type="http://schemas.openxmlformats.org/officeDocument/2006/relationships/hyperlink" Target="http://en.wikipedia.org/wiki/Asphalt" TargetMode="External"/><Relationship Id="rId108" Type="http://schemas.openxmlformats.org/officeDocument/2006/relationships/hyperlink" Target="http://en.wikipedia.org/wiki/Runway" TargetMode="External"/><Relationship Id="rId116" Type="http://schemas.openxmlformats.org/officeDocument/2006/relationships/hyperlink" Target="https://www.theguardian.com/business/boeing" TargetMode="External"/><Relationship Id="rId124" Type="http://schemas.openxmlformats.org/officeDocument/2006/relationships/hyperlink" Target="http://en.wikipedia.org/wiki/Airfield_traffic_pattern" TargetMode="External"/><Relationship Id="rId129" Type="http://schemas.openxmlformats.org/officeDocument/2006/relationships/hyperlink" Target="http://en.wikipedia.org/wiki/Runway" TargetMode="External"/><Relationship Id="rId137" Type="http://schemas.openxmlformats.org/officeDocument/2006/relationships/hyperlink" Target="http://en.wikipedia.org/wiki/Aircraft" TargetMode="External"/><Relationship Id="rId20" Type="http://schemas.openxmlformats.org/officeDocument/2006/relationships/hyperlink" Target="http://en.wikipedia.org/wiki/Airfield_traffic_pattern" TargetMode="External"/><Relationship Id="rId41" Type="http://schemas.openxmlformats.org/officeDocument/2006/relationships/hyperlink" Target="http://www.virtualskies.arc.nasa.gov/glossary.html" TargetMode="External"/><Relationship Id="rId54" Type="http://schemas.openxmlformats.org/officeDocument/2006/relationships/hyperlink" Target="http://en.wikipedia.org/wiki/Concrete" TargetMode="External"/><Relationship Id="rId62" Type="http://schemas.openxmlformats.org/officeDocument/2006/relationships/hyperlink" Target="https://www.ft.com/content/a6af8de7-4381-485e-8e6d-a3ae2fee34c0" TargetMode="External"/><Relationship Id="rId70" Type="http://schemas.openxmlformats.org/officeDocument/2006/relationships/hyperlink" Target="http://en.wikipedia.org/wiki/Above_ground_level" TargetMode="External"/><Relationship Id="rId75" Type="http://schemas.openxmlformats.org/officeDocument/2006/relationships/hyperlink" Target="http://en.wikipedia.org/wiki/Airport_ramp" TargetMode="External"/><Relationship Id="rId83" Type="http://schemas.openxmlformats.org/officeDocument/2006/relationships/hyperlink" Target="http://en.wikipedia.org/wiki/Runway" TargetMode="External"/><Relationship Id="rId88" Type="http://schemas.openxmlformats.org/officeDocument/2006/relationships/hyperlink" Target="https://www.theguardian.com/business/airbus" TargetMode="External"/><Relationship Id="rId91" Type="http://schemas.openxmlformats.org/officeDocument/2006/relationships/hyperlink" Target="http://www.virtualskies.arc.nasa.gov/glossary.html" TargetMode="External"/><Relationship Id="rId96" Type="http://schemas.openxmlformats.org/officeDocument/2006/relationships/hyperlink" Target="http://en.wikipedia.org/wiki/Mountain" TargetMode="External"/><Relationship Id="rId111" Type="http://schemas.openxmlformats.org/officeDocument/2006/relationships/hyperlink" Target="https://www.theguardian.com/profile/jasper-jolly" TargetMode="External"/><Relationship Id="rId132" Type="http://schemas.openxmlformats.org/officeDocument/2006/relationships/hyperlink" Target="http://en.wikipedia.org/wiki/Airport_terminal" TargetMode="External"/><Relationship Id="rId140" Type="http://schemas.openxmlformats.org/officeDocument/2006/relationships/hyperlink" Target="http://en.wikipedia.org/wiki/Blue"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theguardian.com/business/article/2024/sep/03/cathay-pacific-jets-rolls-royce-engine-cancelled-flights-airbus-a350" TargetMode="External"/><Relationship Id="rId23" Type="http://schemas.openxmlformats.org/officeDocument/2006/relationships/hyperlink" Target="http://en.wikipedia.org/wiki/Mid-air_collision" TargetMode="External"/><Relationship Id="rId28" Type="http://schemas.openxmlformats.org/officeDocument/2006/relationships/hyperlink" Target="http://en.wikipedia.org/wiki/Airport_terminal" TargetMode="External"/><Relationship Id="rId36" Type="http://schemas.openxmlformats.org/officeDocument/2006/relationships/hyperlink" Target="http://en.wikipedia.org/wiki/Blue" TargetMode="External"/><Relationship Id="rId49" Type="http://schemas.openxmlformats.org/officeDocument/2006/relationships/hyperlink" Target="http://en.wikipedia.org/wiki/Runway" TargetMode="External"/><Relationship Id="rId57" Type="http://schemas.openxmlformats.org/officeDocument/2006/relationships/hyperlink" Target="http://en.wikipedia.org/wiki/Aircraft" TargetMode="External"/><Relationship Id="rId106" Type="http://schemas.openxmlformats.org/officeDocument/2006/relationships/hyperlink" Target="http://en.wikipedia.org/wiki/Grass" TargetMode="External"/><Relationship Id="rId114" Type="http://schemas.openxmlformats.org/officeDocument/2006/relationships/hyperlink" Target="https://www.theguardian.com/business/2019/may/16/airbus-to-look-at-buying-bombardier-belfast-plant" TargetMode="External"/><Relationship Id="rId119" Type="http://schemas.openxmlformats.org/officeDocument/2006/relationships/hyperlink" Target="https://www.theguardian.com/business/article/2024/jul/03/were-in-limbo-boeing-takeover-leaves-historic-belfast-factory-under-threat-spirit-aerosystems" TargetMode="External"/><Relationship Id="rId127" Type="http://schemas.openxmlformats.org/officeDocument/2006/relationships/hyperlink" Target="http://en.wikipedia.org/wiki/Mid-air_collision" TargetMode="External"/><Relationship Id="rId10" Type="http://schemas.openxmlformats.org/officeDocument/2006/relationships/hyperlink" Target="https://www.theguardian.com/profile/juliakollewe" TargetMode="External"/><Relationship Id="rId31" Type="http://schemas.openxmlformats.org/officeDocument/2006/relationships/hyperlink" Target="http://en.wikipedia.org/wiki/Gravel" TargetMode="External"/><Relationship Id="rId44" Type="http://schemas.openxmlformats.org/officeDocument/2006/relationships/hyperlink" Target="http://en.wikipedia.org/wiki/Airfield_traffic_pattern" TargetMode="External"/><Relationship Id="rId52" Type="http://schemas.openxmlformats.org/officeDocument/2006/relationships/hyperlink" Target="http://en.wikipedia.org/wiki/Airport_terminal" TargetMode="External"/><Relationship Id="rId60" Type="http://schemas.openxmlformats.org/officeDocument/2006/relationships/hyperlink" Target="http://en.wikipedia.org/wiki/Blue" TargetMode="External"/><Relationship Id="rId65" Type="http://schemas.openxmlformats.org/officeDocument/2006/relationships/hyperlink" Target="http://www.virtualskies.arc.nasa.gov/glossary.html" TargetMode="External"/><Relationship Id="rId73" Type="http://schemas.openxmlformats.org/officeDocument/2006/relationships/hyperlink" Target="http://en.wikipedia.org/wiki/Airport" TargetMode="External"/><Relationship Id="rId78" Type="http://schemas.openxmlformats.org/officeDocument/2006/relationships/hyperlink" Target="http://en.wikipedia.org/wiki/Asphalt" TargetMode="External"/><Relationship Id="rId81" Type="http://schemas.openxmlformats.org/officeDocument/2006/relationships/hyperlink" Target="http://en.wikipedia.org/wiki/Grass" TargetMode="External"/><Relationship Id="rId86" Type="http://schemas.openxmlformats.org/officeDocument/2006/relationships/hyperlink" Target="https://www.theguardian.com/profile/juliakollewe" TargetMode="External"/><Relationship Id="rId94" Type="http://schemas.openxmlformats.org/officeDocument/2006/relationships/hyperlink" Target="http://en.wikipedia.org/wiki/Airfield_traffic_pattern" TargetMode="External"/><Relationship Id="rId99" Type="http://schemas.openxmlformats.org/officeDocument/2006/relationships/hyperlink" Target="http://en.wikipedia.org/wiki/Runway" TargetMode="External"/><Relationship Id="rId101" Type="http://schemas.openxmlformats.org/officeDocument/2006/relationships/hyperlink" Target="http://en.wikipedia.org/wiki/Hangar" TargetMode="External"/><Relationship Id="rId122" Type="http://schemas.openxmlformats.org/officeDocument/2006/relationships/hyperlink" Target="http://www.virtualskies.arc.nasa.gov/glossary.html" TargetMode="External"/><Relationship Id="rId130" Type="http://schemas.openxmlformats.org/officeDocument/2006/relationships/hyperlink" Target="http://en.wikipedia.org/wiki/Airport_ramp" TargetMode="External"/><Relationship Id="rId135" Type="http://schemas.openxmlformats.org/officeDocument/2006/relationships/hyperlink" Target="http://en.wikipedia.org/wiki/Gravel" TargetMode="External"/><Relationship Id="rId14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3" Type="http://schemas.openxmlformats.org/officeDocument/2006/relationships/hyperlink" Target="https://www.theguardian.com/world/hong-kong" TargetMode="External"/><Relationship Id="rId18" Type="http://schemas.openxmlformats.org/officeDocument/2006/relationships/hyperlink" Target="http://www.virtualskies.arc.nasa.gov/glossary.html" TargetMode="External"/><Relationship Id="rId39" Type="http://schemas.openxmlformats.org/officeDocument/2006/relationships/hyperlink" Target="https://www.theguardian.com/business/article/2024/aug/07/boeing-blowout-national-transportation-safety-board" TargetMode="External"/><Relationship Id="rId109" Type="http://schemas.openxmlformats.org/officeDocument/2006/relationships/hyperlink" Target="http://en.wikipedia.org/wiki/Signage" TargetMode="External"/><Relationship Id="rId34" Type="http://schemas.openxmlformats.org/officeDocument/2006/relationships/hyperlink" Target="http://en.wikipedia.org/wiki/Runway" TargetMode="External"/><Relationship Id="rId50" Type="http://schemas.openxmlformats.org/officeDocument/2006/relationships/hyperlink" Target="http://en.wikipedia.org/wiki/Airport_ramp" TargetMode="External"/><Relationship Id="rId55" Type="http://schemas.openxmlformats.org/officeDocument/2006/relationships/hyperlink" Target="http://en.wikipedia.org/wiki/Gravel" TargetMode="External"/><Relationship Id="rId76" Type="http://schemas.openxmlformats.org/officeDocument/2006/relationships/hyperlink" Target="http://en.wikipedia.org/wiki/Hangar" TargetMode="External"/><Relationship Id="rId97" Type="http://schemas.openxmlformats.org/officeDocument/2006/relationships/hyperlink" Target="http://en.wikipedia.org/wiki/Mid-air_collision" TargetMode="External"/><Relationship Id="rId104" Type="http://schemas.openxmlformats.org/officeDocument/2006/relationships/hyperlink" Target="http://en.wikipedia.org/wiki/Concrete" TargetMode="External"/><Relationship Id="rId120" Type="http://schemas.openxmlformats.org/officeDocument/2006/relationships/hyperlink" Target="http://www.virtualskies.arc.nasa.gov/glossary.html" TargetMode="External"/><Relationship Id="rId125" Type="http://schemas.openxmlformats.org/officeDocument/2006/relationships/hyperlink" Target="http://en.wikipedia.org/wiki/Above_ground_level" TargetMode="External"/><Relationship Id="rId141" Type="http://schemas.openxmlformats.org/officeDocument/2006/relationships/footer" Target="footer2.xml"/><Relationship Id="rId7" Type="http://schemas.openxmlformats.org/officeDocument/2006/relationships/endnotes" Target="endnotes.xml"/><Relationship Id="rId71" Type="http://schemas.openxmlformats.org/officeDocument/2006/relationships/hyperlink" Target="http://en.wikipedia.org/wiki/Mountain" TargetMode="External"/><Relationship Id="rId92" Type="http://schemas.openxmlformats.org/officeDocument/2006/relationships/hyperlink" Target="http://www.virtualskies.arc.nasa.gov/glossary.html" TargetMode="External"/><Relationship Id="rId2" Type="http://schemas.openxmlformats.org/officeDocument/2006/relationships/numbering" Target="numbering.xml"/><Relationship Id="rId29" Type="http://schemas.openxmlformats.org/officeDocument/2006/relationships/hyperlink" Target="http://en.wikipedia.org/wiki/Asphalt" TargetMode="External"/><Relationship Id="rId24" Type="http://schemas.openxmlformats.org/officeDocument/2006/relationships/hyperlink" Target="http://en.wikipedia.org/wiki/Airport" TargetMode="External"/><Relationship Id="rId40" Type="http://schemas.openxmlformats.org/officeDocument/2006/relationships/hyperlink" Target="http://www.virtualskies.arc.nasa.gov/glossary.html" TargetMode="External"/><Relationship Id="rId45" Type="http://schemas.openxmlformats.org/officeDocument/2006/relationships/hyperlink" Target="http://en.wikipedia.org/wiki/Above_ground_level" TargetMode="External"/><Relationship Id="rId66" Type="http://schemas.openxmlformats.org/officeDocument/2006/relationships/hyperlink" Target="http://www.virtualskies.arc.nasa.gov/glossary.html" TargetMode="External"/><Relationship Id="rId87" Type="http://schemas.openxmlformats.org/officeDocument/2006/relationships/hyperlink" Target="https://www.theguardian.com/business/airbus" TargetMode="External"/><Relationship Id="rId110" Type="http://schemas.openxmlformats.org/officeDocument/2006/relationships/hyperlink" Target="http://en.wikipedia.org/wiki/Blue" TargetMode="External"/><Relationship Id="rId115" Type="http://schemas.openxmlformats.org/officeDocument/2006/relationships/hyperlink" Target="https://www.theguardian.com/business/article/2024/jul/01/harland-and-wolff-suspends-trading-accounts-belfast" TargetMode="External"/><Relationship Id="rId131" Type="http://schemas.openxmlformats.org/officeDocument/2006/relationships/hyperlink" Target="http://en.wikipedia.org/wiki/Hangar" TargetMode="External"/><Relationship Id="rId136" Type="http://schemas.openxmlformats.org/officeDocument/2006/relationships/hyperlink" Target="http://en.wikipedia.org/wiki/Grass" TargetMode="External"/><Relationship Id="rId61" Type="http://schemas.openxmlformats.org/officeDocument/2006/relationships/hyperlink" Target="https://www.theguardian.com/profile/juliakollewe" TargetMode="External"/><Relationship Id="rId82" Type="http://schemas.openxmlformats.org/officeDocument/2006/relationships/hyperlink" Target="http://en.wikipedia.org/wiki/Aircraft" TargetMode="External"/><Relationship Id="rId19" Type="http://schemas.openxmlformats.org/officeDocument/2006/relationships/hyperlink" Target="http://www.virtualskies.arc.nasa.gov/glossary.html" TargetMode="External"/><Relationship Id="rId14" Type="http://schemas.openxmlformats.org/officeDocument/2006/relationships/hyperlink" Target="https://www.theguardian.com/business/article/2024/sep/02/rolls-royce-ftse-100-biggest-faller-cathay-pacific-inspects-a350" TargetMode="External"/><Relationship Id="rId30" Type="http://schemas.openxmlformats.org/officeDocument/2006/relationships/hyperlink" Target="http://en.wikipedia.org/wiki/Concrete" TargetMode="External"/><Relationship Id="rId35" Type="http://schemas.openxmlformats.org/officeDocument/2006/relationships/hyperlink" Target="http://en.wikipedia.org/wiki/Signage" TargetMode="External"/><Relationship Id="rId56" Type="http://schemas.openxmlformats.org/officeDocument/2006/relationships/hyperlink" Target="http://en.wikipedia.org/wiki/Grass" TargetMode="External"/><Relationship Id="rId77" Type="http://schemas.openxmlformats.org/officeDocument/2006/relationships/hyperlink" Target="http://en.wikipedia.org/wiki/Airport_terminal" TargetMode="External"/><Relationship Id="rId100" Type="http://schemas.openxmlformats.org/officeDocument/2006/relationships/hyperlink" Target="http://en.wikipedia.org/wiki/Airport_ramp" TargetMode="External"/><Relationship Id="rId105" Type="http://schemas.openxmlformats.org/officeDocument/2006/relationships/hyperlink" Target="http://en.wikipedia.org/wiki/Gravel" TargetMode="External"/><Relationship Id="rId126" Type="http://schemas.openxmlformats.org/officeDocument/2006/relationships/hyperlink" Target="http://en.wikipedia.org/wiki/Mountai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4E122D-2381-4FA4-B5DD-F3CCF921C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59</Pages>
  <Words>21910</Words>
  <Characters>124887</Characters>
  <Application>Microsoft Office Word</Application>
  <DocSecurity>0</DocSecurity>
  <Lines>1040</Lines>
  <Paragraphs>293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146504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Пользователь</cp:lastModifiedBy>
  <cp:revision>31</cp:revision>
  <dcterms:created xsi:type="dcterms:W3CDTF">2022-09-03T17:33:00Z</dcterms:created>
  <dcterms:modified xsi:type="dcterms:W3CDTF">2025-01-28T19:39:00Z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223D2821847C4ED59A921CF3778ACD34_12</vt:lpwstr>
  </property>
</Properties>
</file>